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A19ED" w14:textId="77777777" w:rsidR="0054063C" w:rsidRPr="00652677" w:rsidRDefault="0054063C" w:rsidP="0054063C">
      <w:pPr>
        <w:tabs>
          <w:tab w:val="left" w:pos="2835"/>
        </w:tabs>
        <w:jc w:val="both"/>
        <w:rPr>
          <w:rFonts w:cs="Arial"/>
          <w:b/>
          <w:szCs w:val="24"/>
          <w:lang w:eastAsia="en-GB"/>
        </w:rPr>
      </w:pPr>
      <w:r w:rsidRPr="00652677">
        <w:rPr>
          <w:rFonts w:cs="Arial"/>
          <w:b/>
          <w:szCs w:val="24"/>
          <w:lang w:eastAsia="en-GB"/>
        </w:rPr>
        <w:t>Annual Procurement Report template</w:t>
      </w:r>
    </w:p>
    <w:p w14:paraId="7C6171BC" w14:textId="77777777" w:rsidR="0054063C" w:rsidRPr="00652677" w:rsidRDefault="0054063C" w:rsidP="0054063C">
      <w:pPr>
        <w:tabs>
          <w:tab w:val="left" w:pos="2835"/>
        </w:tabs>
        <w:jc w:val="both"/>
        <w:rPr>
          <w:rFonts w:cs="Arial"/>
          <w:b/>
          <w:sz w:val="18"/>
          <w:szCs w:val="18"/>
          <w:lang w:eastAsia="en-GB"/>
        </w:rPr>
      </w:pPr>
    </w:p>
    <w:p w14:paraId="415534EE" w14:textId="77777777" w:rsidR="0054063C" w:rsidRPr="00652677" w:rsidRDefault="0054063C" w:rsidP="0054063C">
      <w:pPr>
        <w:tabs>
          <w:tab w:val="left" w:pos="2835"/>
        </w:tabs>
        <w:jc w:val="both"/>
        <w:rPr>
          <w:rFonts w:cs="Arial"/>
          <w:szCs w:val="24"/>
          <w:lang w:eastAsia="en-GB"/>
        </w:rPr>
      </w:pPr>
      <w:r w:rsidRPr="00652677">
        <w:rPr>
          <w:rFonts w:cs="Arial"/>
          <w:szCs w:val="24"/>
          <w:lang w:eastAsia="en-GB"/>
        </w:rPr>
        <w:t xml:space="preserve">[NOTE: reference to contract is also to be construed as meaning a </w:t>
      </w:r>
      <w:r>
        <w:rPr>
          <w:rFonts w:cs="Arial"/>
          <w:szCs w:val="24"/>
          <w:lang w:eastAsia="en-GB"/>
        </w:rPr>
        <w:t>f</w:t>
      </w:r>
      <w:r w:rsidRPr="00652677">
        <w:rPr>
          <w:rFonts w:cs="Arial"/>
          <w:szCs w:val="24"/>
          <w:lang w:eastAsia="en-GB"/>
        </w:rPr>
        <w:t xml:space="preserve">ramework </w:t>
      </w:r>
      <w:r>
        <w:rPr>
          <w:rFonts w:cs="Arial"/>
          <w:szCs w:val="24"/>
          <w:lang w:eastAsia="en-GB"/>
        </w:rPr>
        <w:t>a</w:t>
      </w:r>
      <w:r w:rsidRPr="00652677">
        <w:rPr>
          <w:rFonts w:cs="Arial"/>
          <w:szCs w:val="24"/>
          <w:lang w:eastAsia="en-GB"/>
        </w:rPr>
        <w:t>greement]</w:t>
      </w:r>
    </w:p>
    <w:p w14:paraId="7CDC5D35" w14:textId="77777777" w:rsidR="0054063C" w:rsidRPr="00652677" w:rsidRDefault="0054063C" w:rsidP="0054063C">
      <w:pPr>
        <w:tabs>
          <w:tab w:val="left" w:pos="2835"/>
        </w:tabs>
        <w:jc w:val="both"/>
        <w:rPr>
          <w:rFonts w:cs="Arial"/>
          <w:sz w:val="18"/>
          <w:szCs w:val="18"/>
          <w:lang w:eastAsia="en-GB"/>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6931"/>
        <w:gridCol w:w="278"/>
        <w:gridCol w:w="940"/>
        <w:gridCol w:w="2191"/>
        <w:gridCol w:w="854"/>
        <w:gridCol w:w="1984"/>
        <w:gridCol w:w="278"/>
      </w:tblGrid>
      <w:tr w:rsidR="0054063C" w:rsidRPr="00652677" w14:paraId="62E5DAF3" w14:textId="77777777" w:rsidTr="00960EFA">
        <w:trPr>
          <w:trHeight w:val="405"/>
        </w:trPr>
        <w:tc>
          <w:tcPr>
            <w:tcW w:w="6931" w:type="dxa"/>
            <w:shd w:val="clear" w:color="auto" w:fill="D9D9D9"/>
            <w:hideMark/>
          </w:tcPr>
          <w:p w14:paraId="2CF0B6C9"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1. Organisation and report details</w:t>
            </w:r>
          </w:p>
        </w:tc>
        <w:tc>
          <w:tcPr>
            <w:tcW w:w="278" w:type="dxa"/>
            <w:shd w:val="clear" w:color="auto" w:fill="D9D9D9"/>
            <w:noWrap/>
            <w:hideMark/>
          </w:tcPr>
          <w:p w14:paraId="29A112A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2355CED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2DECC1B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6ED1028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635B5FA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43710BF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56AD05B" w14:textId="77777777" w:rsidTr="00960EFA">
        <w:trPr>
          <w:trHeight w:val="300"/>
        </w:trPr>
        <w:tc>
          <w:tcPr>
            <w:tcW w:w="6931" w:type="dxa"/>
            <w:shd w:val="clear" w:color="auto" w:fill="D9D9D9"/>
            <w:hideMark/>
          </w:tcPr>
          <w:p w14:paraId="270D87A7" w14:textId="77777777" w:rsidR="0054063C" w:rsidRPr="00652677" w:rsidRDefault="0054063C" w:rsidP="00960EFA">
            <w:pPr>
              <w:tabs>
                <w:tab w:val="left" w:pos="2835"/>
              </w:tabs>
              <w:jc w:val="both"/>
              <w:rPr>
                <w:rFonts w:cs="Arial"/>
                <w:sz w:val="22"/>
                <w:szCs w:val="22"/>
              </w:rPr>
            </w:pPr>
            <w:r w:rsidRPr="00652677">
              <w:rPr>
                <w:rFonts w:cs="Arial"/>
                <w:sz w:val="22"/>
                <w:szCs w:val="22"/>
              </w:rPr>
              <w:t>a) Contracting Authority Name</w:t>
            </w:r>
          </w:p>
        </w:tc>
        <w:tc>
          <w:tcPr>
            <w:tcW w:w="278" w:type="dxa"/>
            <w:shd w:val="clear" w:color="auto" w:fill="D9D9D9"/>
            <w:noWrap/>
            <w:hideMark/>
          </w:tcPr>
          <w:p w14:paraId="4D19D04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72593AD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43349A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1E9CABB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B733EA0" w14:textId="455EE698" w:rsidR="0054063C" w:rsidRPr="00652677" w:rsidRDefault="006E7576" w:rsidP="006E7576">
            <w:pPr>
              <w:tabs>
                <w:tab w:val="left" w:pos="2835"/>
              </w:tabs>
              <w:rPr>
                <w:rFonts w:cs="Arial"/>
                <w:sz w:val="20"/>
              </w:rPr>
            </w:pPr>
            <w:r>
              <w:rPr>
                <w:rFonts w:cs="Arial"/>
                <w:spacing w:val="-4"/>
                <w:sz w:val="20"/>
              </w:rPr>
              <w:t>NHS Golden Jubilee</w:t>
            </w:r>
          </w:p>
        </w:tc>
        <w:tc>
          <w:tcPr>
            <w:tcW w:w="278" w:type="dxa"/>
            <w:tcBorders>
              <w:left w:val="single" w:sz="4" w:space="0" w:color="auto"/>
            </w:tcBorders>
            <w:shd w:val="clear" w:color="auto" w:fill="D9D9D9"/>
            <w:noWrap/>
            <w:hideMark/>
          </w:tcPr>
          <w:p w14:paraId="0F36691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ABC281D" w14:textId="77777777" w:rsidTr="00960EFA">
        <w:trPr>
          <w:trHeight w:val="300"/>
        </w:trPr>
        <w:tc>
          <w:tcPr>
            <w:tcW w:w="6931" w:type="dxa"/>
            <w:shd w:val="clear" w:color="auto" w:fill="D9D9D9"/>
            <w:hideMark/>
          </w:tcPr>
          <w:p w14:paraId="5DC7F897" w14:textId="77777777" w:rsidR="0054063C" w:rsidRPr="00652677" w:rsidRDefault="0054063C" w:rsidP="00960EFA">
            <w:pPr>
              <w:tabs>
                <w:tab w:val="left" w:pos="2835"/>
              </w:tabs>
              <w:jc w:val="both"/>
              <w:rPr>
                <w:rFonts w:cs="Arial"/>
                <w:sz w:val="22"/>
                <w:szCs w:val="22"/>
              </w:rPr>
            </w:pPr>
            <w:r w:rsidRPr="00652677">
              <w:rPr>
                <w:rFonts w:cs="Arial"/>
                <w:sz w:val="22"/>
                <w:szCs w:val="22"/>
              </w:rPr>
              <w:t>b) Period of the annual procurement report</w:t>
            </w:r>
          </w:p>
        </w:tc>
        <w:tc>
          <w:tcPr>
            <w:tcW w:w="278" w:type="dxa"/>
            <w:shd w:val="clear" w:color="auto" w:fill="D9D9D9"/>
            <w:noWrap/>
            <w:hideMark/>
          </w:tcPr>
          <w:p w14:paraId="5B98A84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0A7C631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0F2452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4953637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1F1BFA4B" w14:textId="4F74FF59" w:rsidR="0054063C" w:rsidRPr="00652677" w:rsidRDefault="006E7576" w:rsidP="00960EFA">
            <w:pPr>
              <w:tabs>
                <w:tab w:val="left" w:pos="2835"/>
              </w:tabs>
              <w:rPr>
                <w:rFonts w:cs="Arial"/>
                <w:sz w:val="20"/>
              </w:rPr>
            </w:pPr>
            <w:r>
              <w:rPr>
                <w:rFonts w:cs="Arial"/>
                <w:sz w:val="20"/>
              </w:rPr>
              <w:t>April 2024-March 2025</w:t>
            </w:r>
          </w:p>
        </w:tc>
        <w:tc>
          <w:tcPr>
            <w:tcW w:w="278" w:type="dxa"/>
            <w:tcBorders>
              <w:left w:val="single" w:sz="4" w:space="0" w:color="auto"/>
            </w:tcBorders>
            <w:shd w:val="clear" w:color="auto" w:fill="D9D9D9"/>
            <w:noWrap/>
            <w:hideMark/>
          </w:tcPr>
          <w:p w14:paraId="0F5DC0D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2EA8D9D" w14:textId="77777777" w:rsidTr="00960EFA">
        <w:trPr>
          <w:trHeight w:val="251"/>
        </w:trPr>
        <w:tc>
          <w:tcPr>
            <w:tcW w:w="11194" w:type="dxa"/>
            <w:gridSpan w:val="5"/>
            <w:tcBorders>
              <w:right w:val="single" w:sz="4" w:space="0" w:color="auto"/>
            </w:tcBorders>
            <w:shd w:val="clear" w:color="auto" w:fill="D9D9D9"/>
            <w:hideMark/>
          </w:tcPr>
          <w:p w14:paraId="3F5BADDD" w14:textId="77777777" w:rsidR="0054063C" w:rsidRPr="00652677" w:rsidRDefault="0054063C" w:rsidP="00960EFA">
            <w:pPr>
              <w:tabs>
                <w:tab w:val="left" w:pos="2835"/>
              </w:tabs>
              <w:jc w:val="both"/>
              <w:rPr>
                <w:rFonts w:cs="Arial"/>
                <w:sz w:val="22"/>
                <w:szCs w:val="22"/>
              </w:rPr>
            </w:pPr>
            <w:r w:rsidRPr="00652677">
              <w:rPr>
                <w:rFonts w:cs="Arial"/>
                <w:sz w:val="22"/>
                <w:szCs w:val="22"/>
              </w:rPr>
              <w:t>c) Required by s18 Procurement Reform (Scotland) Act 2014 to prepare an annual procurement report?</w:t>
            </w:r>
            <w:r w:rsidRPr="00652677">
              <w:rPr>
                <w:rFonts w:cs="Arial"/>
                <w:i/>
                <w:iCs/>
                <w:sz w:val="22"/>
                <w:szCs w:val="22"/>
              </w:rPr>
              <w:t xml:space="preserve"> </w:t>
            </w:r>
            <w:r w:rsidRPr="00652677">
              <w:rPr>
                <w:rFonts w:cs="Arial"/>
                <w:i/>
                <w:iCs/>
                <w:sz w:val="20"/>
              </w:rPr>
              <w:t>(Yes / No)</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3B29BC25" w14:textId="5EFE2240" w:rsidR="0054063C" w:rsidRPr="00652677" w:rsidRDefault="006E7576" w:rsidP="006E7576">
            <w:pPr>
              <w:tabs>
                <w:tab w:val="left" w:pos="2835"/>
              </w:tabs>
              <w:rPr>
                <w:rFonts w:cs="Arial"/>
                <w:sz w:val="20"/>
              </w:rPr>
            </w:pPr>
            <w:r>
              <w:rPr>
                <w:rFonts w:cs="Arial"/>
                <w:sz w:val="20"/>
              </w:rPr>
              <w:t>Yes</w:t>
            </w:r>
            <w:r w:rsidR="0054063C" w:rsidRPr="00652677">
              <w:rPr>
                <w:rFonts w:cs="Arial"/>
                <w:sz w:val="20"/>
              </w:rPr>
              <w:fldChar w:fldCharType="begin"/>
            </w:r>
            <w:r w:rsidR="0054063C" w:rsidRPr="00652677">
              <w:rPr>
                <w:rFonts w:cs="Arial"/>
                <w:sz w:val="20"/>
              </w:rPr>
              <w:instrText>MERGEFIELD Name</w:instrText>
            </w:r>
            <w:r w:rsidR="0054063C" w:rsidRPr="00652677">
              <w:rPr>
                <w:rFonts w:cs="Arial"/>
                <w:sz w:val="20"/>
              </w:rPr>
              <w:fldChar w:fldCharType="end"/>
            </w:r>
          </w:p>
        </w:tc>
        <w:tc>
          <w:tcPr>
            <w:tcW w:w="278" w:type="dxa"/>
            <w:tcBorders>
              <w:left w:val="single" w:sz="4" w:space="0" w:color="auto"/>
            </w:tcBorders>
            <w:shd w:val="clear" w:color="auto" w:fill="D9D9D9"/>
            <w:noWrap/>
            <w:hideMark/>
          </w:tcPr>
          <w:p w14:paraId="4B23AE8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A676472" w14:textId="77777777" w:rsidTr="00960EFA">
        <w:trPr>
          <w:trHeight w:val="300"/>
        </w:trPr>
        <w:tc>
          <w:tcPr>
            <w:tcW w:w="6931" w:type="dxa"/>
            <w:shd w:val="clear" w:color="auto" w:fill="D9D9D9"/>
            <w:hideMark/>
          </w:tcPr>
          <w:p w14:paraId="6B47987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34B05A8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6C8CE1E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73C328F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21087C9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tcBorders>
            <w:shd w:val="clear" w:color="auto" w:fill="D9D9D9"/>
            <w:noWrap/>
            <w:hideMark/>
          </w:tcPr>
          <w:p w14:paraId="5DA1022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04DD573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5927A1E" w14:textId="77777777" w:rsidTr="00960EFA">
        <w:trPr>
          <w:trHeight w:val="360"/>
        </w:trPr>
        <w:tc>
          <w:tcPr>
            <w:tcW w:w="6931" w:type="dxa"/>
            <w:shd w:val="clear" w:color="auto" w:fill="D9D9D9"/>
            <w:hideMark/>
          </w:tcPr>
          <w:p w14:paraId="2B853B3D"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2. Summary of Regulated Procurements Completed</w:t>
            </w:r>
          </w:p>
        </w:tc>
        <w:tc>
          <w:tcPr>
            <w:tcW w:w="278" w:type="dxa"/>
            <w:shd w:val="clear" w:color="auto" w:fill="D9D9D9"/>
            <w:noWrap/>
            <w:hideMark/>
          </w:tcPr>
          <w:p w14:paraId="313E542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3F2E159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5FFCE2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2195594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798EFD3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7D94191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bookmarkStart w:id="0" w:name="_GoBack"/>
        <w:bookmarkEnd w:id="0"/>
      </w:tr>
      <w:tr w:rsidR="0054063C" w:rsidRPr="00652677" w14:paraId="4ADC7C33" w14:textId="77777777" w:rsidTr="00960EFA">
        <w:trPr>
          <w:trHeight w:val="300"/>
        </w:trPr>
        <w:tc>
          <w:tcPr>
            <w:tcW w:w="10340" w:type="dxa"/>
            <w:gridSpan w:val="4"/>
            <w:shd w:val="clear" w:color="auto" w:fill="D9D9D9"/>
            <w:hideMark/>
          </w:tcPr>
          <w:p w14:paraId="4F639BC0" w14:textId="77777777" w:rsidR="0054063C" w:rsidRPr="00652677" w:rsidRDefault="0054063C" w:rsidP="00960EFA">
            <w:pPr>
              <w:tabs>
                <w:tab w:val="left" w:pos="2835"/>
              </w:tabs>
              <w:jc w:val="both"/>
              <w:rPr>
                <w:rFonts w:cs="Arial"/>
                <w:sz w:val="22"/>
                <w:szCs w:val="22"/>
              </w:rPr>
            </w:pPr>
            <w:r w:rsidRPr="00652677">
              <w:rPr>
                <w:rFonts w:cs="Arial"/>
                <w:sz w:val="22"/>
                <w:szCs w:val="22"/>
              </w:rPr>
              <w:t>a) Total number of regulated contracts awarded within the report period</w:t>
            </w:r>
          </w:p>
        </w:tc>
        <w:tc>
          <w:tcPr>
            <w:tcW w:w="854" w:type="dxa"/>
            <w:tcBorders>
              <w:right w:val="single" w:sz="4" w:space="0" w:color="auto"/>
            </w:tcBorders>
            <w:shd w:val="clear" w:color="auto" w:fill="D9D9D9"/>
            <w:hideMark/>
          </w:tcPr>
          <w:p w14:paraId="3B5B003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D236A23" w14:textId="6C0E956B" w:rsidR="0054063C" w:rsidRPr="00652677" w:rsidRDefault="0054063C" w:rsidP="00AE70F3">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end"/>
            </w:r>
            <w:r w:rsidR="00AE70F3">
              <w:rPr>
                <w:rFonts w:cs="Arial"/>
                <w:sz w:val="20"/>
              </w:rPr>
              <w:t>6</w:t>
            </w:r>
          </w:p>
        </w:tc>
        <w:tc>
          <w:tcPr>
            <w:tcW w:w="278" w:type="dxa"/>
            <w:tcBorders>
              <w:left w:val="single" w:sz="4" w:space="0" w:color="auto"/>
            </w:tcBorders>
            <w:shd w:val="clear" w:color="auto" w:fill="D9D9D9"/>
            <w:noWrap/>
            <w:hideMark/>
          </w:tcPr>
          <w:p w14:paraId="42AB90B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4502BE2" w14:textId="77777777" w:rsidTr="00960EFA">
        <w:trPr>
          <w:trHeight w:val="300"/>
        </w:trPr>
        <w:tc>
          <w:tcPr>
            <w:tcW w:w="10340" w:type="dxa"/>
            <w:gridSpan w:val="4"/>
            <w:shd w:val="clear" w:color="auto" w:fill="D9D9D9"/>
            <w:hideMark/>
          </w:tcPr>
          <w:p w14:paraId="07958CB1" w14:textId="77777777" w:rsidR="0054063C" w:rsidRPr="00652677" w:rsidRDefault="0054063C" w:rsidP="00960EFA">
            <w:pPr>
              <w:tabs>
                <w:tab w:val="left" w:pos="2835"/>
              </w:tabs>
              <w:jc w:val="both"/>
              <w:rPr>
                <w:rFonts w:cs="Arial"/>
                <w:sz w:val="22"/>
                <w:szCs w:val="22"/>
              </w:rPr>
            </w:pPr>
            <w:r w:rsidRPr="00652677">
              <w:rPr>
                <w:rFonts w:cs="Arial"/>
                <w:sz w:val="22"/>
                <w:szCs w:val="22"/>
              </w:rPr>
              <w:t>b) Total value of regulated contracts awarded within the report period</w:t>
            </w:r>
          </w:p>
        </w:tc>
        <w:tc>
          <w:tcPr>
            <w:tcW w:w="854" w:type="dxa"/>
            <w:tcBorders>
              <w:right w:val="single" w:sz="4" w:space="0" w:color="auto"/>
            </w:tcBorders>
            <w:shd w:val="clear" w:color="auto" w:fill="D9D9D9"/>
            <w:hideMark/>
          </w:tcPr>
          <w:p w14:paraId="0F4325D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1E0E694B" w14:textId="18F76A67" w:rsidR="0054063C" w:rsidRPr="00652677" w:rsidRDefault="0054063C" w:rsidP="00AE70F3">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AE70F3">
              <w:rPr>
                <w:rFonts w:cs="Arial"/>
                <w:noProof/>
                <w:sz w:val="20"/>
              </w:rPr>
              <w:t>£2,158,796</w:t>
            </w:r>
            <w:r w:rsidRPr="00652677">
              <w:rPr>
                <w:rFonts w:cs="Arial"/>
                <w:sz w:val="20"/>
              </w:rPr>
              <w:fldChar w:fldCharType="end"/>
            </w:r>
          </w:p>
        </w:tc>
        <w:tc>
          <w:tcPr>
            <w:tcW w:w="278" w:type="dxa"/>
            <w:tcBorders>
              <w:left w:val="single" w:sz="4" w:space="0" w:color="auto"/>
            </w:tcBorders>
            <w:shd w:val="clear" w:color="auto" w:fill="D9D9D9"/>
            <w:noWrap/>
            <w:hideMark/>
          </w:tcPr>
          <w:p w14:paraId="29EA15B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FC3ED46" w14:textId="77777777" w:rsidTr="00960EFA">
        <w:trPr>
          <w:trHeight w:val="300"/>
        </w:trPr>
        <w:tc>
          <w:tcPr>
            <w:tcW w:w="11194" w:type="dxa"/>
            <w:gridSpan w:val="5"/>
            <w:tcBorders>
              <w:right w:val="single" w:sz="4" w:space="0" w:color="auto"/>
            </w:tcBorders>
            <w:shd w:val="clear" w:color="auto" w:fill="D9D9D9"/>
            <w:hideMark/>
          </w:tcPr>
          <w:p w14:paraId="62B03020" w14:textId="77777777" w:rsidR="0054063C" w:rsidRPr="00652677" w:rsidRDefault="0054063C" w:rsidP="00960EFA">
            <w:pPr>
              <w:tabs>
                <w:tab w:val="left" w:pos="2835"/>
              </w:tabs>
              <w:jc w:val="both"/>
              <w:rPr>
                <w:rFonts w:cs="Arial"/>
                <w:sz w:val="22"/>
                <w:szCs w:val="22"/>
              </w:rPr>
            </w:pPr>
            <w:r w:rsidRPr="00652677">
              <w:rPr>
                <w:rFonts w:cs="Arial"/>
                <w:sz w:val="22"/>
                <w:szCs w:val="22"/>
              </w:rPr>
              <w:t>c) Total number of unique suppliers awarded a place on a regulated contract awarded during the period</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1C333037" w14:textId="578729A7" w:rsidR="0054063C" w:rsidRPr="00652677" w:rsidRDefault="0054063C" w:rsidP="00AE70F3">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AE70F3">
              <w:rPr>
                <w:rFonts w:cs="Arial"/>
                <w:noProof/>
                <w:sz w:val="20"/>
              </w:rPr>
              <w:t>6</w:t>
            </w:r>
            <w:r w:rsidRPr="00652677">
              <w:rPr>
                <w:rFonts w:cs="Arial"/>
                <w:sz w:val="20"/>
              </w:rPr>
              <w:fldChar w:fldCharType="end"/>
            </w:r>
          </w:p>
        </w:tc>
        <w:tc>
          <w:tcPr>
            <w:tcW w:w="278" w:type="dxa"/>
            <w:tcBorders>
              <w:left w:val="single" w:sz="4" w:space="0" w:color="auto"/>
            </w:tcBorders>
            <w:shd w:val="clear" w:color="auto" w:fill="D9D9D9"/>
            <w:noWrap/>
            <w:hideMark/>
          </w:tcPr>
          <w:p w14:paraId="72CD79B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7B5F466C" w14:textId="77777777" w:rsidTr="00960EFA">
        <w:trPr>
          <w:trHeight w:val="300"/>
        </w:trPr>
        <w:tc>
          <w:tcPr>
            <w:tcW w:w="6931" w:type="dxa"/>
            <w:shd w:val="clear" w:color="auto" w:fill="D9D9D9"/>
            <w:hideMark/>
          </w:tcPr>
          <w:p w14:paraId="2A727777"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i)  how many of these unique suppliers are SMEs</w:t>
            </w:r>
          </w:p>
        </w:tc>
        <w:tc>
          <w:tcPr>
            <w:tcW w:w="278" w:type="dxa"/>
            <w:shd w:val="clear" w:color="auto" w:fill="D9D9D9"/>
            <w:noWrap/>
            <w:hideMark/>
          </w:tcPr>
          <w:p w14:paraId="045DCC5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hideMark/>
          </w:tcPr>
          <w:p w14:paraId="1D74598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hideMark/>
          </w:tcPr>
          <w:p w14:paraId="139C686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hideMark/>
          </w:tcPr>
          <w:p w14:paraId="725E7D7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DFFA7E7" w14:textId="2F44762F" w:rsidR="0054063C" w:rsidRPr="00652677" w:rsidRDefault="003F08D7" w:rsidP="00AE70F3">
            <w:pPr>
              <w:tabs>
                <w:tab w:val="left" w:pos="2835"/>
              </w:tabs>
              <w:rPr>
                <w:rFonts w:cs="Arial"/>
                <w:sz w:val="20"/>
              </w:rPr>
            </w:pPr>
            <w:r>
              <w:rPr>
                <w:rFonts w:cs="Arial"/>
                <w:sz w:val="20"/>
              </w:rPr>
              <w:t>2</w:t>
            </w:r>
          </w:p>
        </w:tc>
        <w:tc>
          <w:tcPr>
            <w:tcW w:w="278" w:type="dxa"/>
            <w:tcBorders>
              <w:left w:val="single" w:sz="4" w:space="0" w:color="auto"/>
            </w:tcBorders>
            <w:shd w:val="clear" w:color="auto" w:fill="D9D9D9"/>
            <w:noWrap/>
            <w:hideMark/>
          </w:tcPr>
          <w:p w14:paraId="43D91DF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D2B5383" w14:textId="77777777" w:rsidTr="00960EFA">
        <w:trPr>
          <w:trHeight w:val="300"/>
        </w:trPr>
        <w:tc>
          <w:tcPr>
            <w:tcW w:w="10340" w:type="dxa"/>
            <w:gridSpan w:val="4"/>
            <w:shd w:val="clear" w:color="auto" w:fill="D9D9D9"/>
            <w:hideMark/>
          </w:tcPr>
          <w:p w14:paraId="111D9832"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ii) how many of these unique suppliers are Third sector bodies</w:t>
            </w:r>
          </w:p>
        </w:tc>
        <w:tc>
          <w:tcPr>
            <w:tcW w:w="854" w:type="dxa"/>
            <w:tcBorders>
              <w:right w:val="single" w:sz="4" w:space="0" w:color="auto"/>
            </w:tcBorders>
            <w:shd w:val="clear" w:color="auto" w:fill="D9D9D9"/>
            <w:hideMark/>
          </w:tcPr>
          <w:p w14:paraId="37646C7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2A2C556" w14:textId="3608ED25" w:rsidR="0054063C" w:rsidRPr="00652677" w:rsidRDefault="003001AA" w:rsidP="00960EFA">
            <w:pPr>
              <w:tabs>
                <w:tab w:val="left" w:pos="2835"/>
              </w:tabs>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59794A7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19792B3" w14:textId="77777777" w:rsidTr="00960EFA">
        <w:trPr>
          <w:trHeight w:val="300"/>
        </w:trPr>
        <w:tc>
          <w:tcPr>
            <w:tcW w:w="6931" w:type="dxa"/>
            <w:shd w:val="clear" w:color="auto" w:fill="D9D9D9"/>
            <w:hideMark/>
          </w:tcPr>
          <w:p w14:paraId="222F819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138C204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01BF1F2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1C1A1EF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3121B0E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tcBorders>
            <w:shd w:val="clear" w:color="auto" w:fill="D9D9D9"/>
            <w:noWrap/>
            <w:hideMark/>
          </w:tcPr>
          <w:p w14:paraId="748BBAD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2F8AF9A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C4BABAF" w14:textId="77777777" w:rsidTr="00960EFA">
        <w:trPr>
          <w:trHeight w:val="360"/>
        </w:trPr>
        <w:tc>
          <w:tcPr>
            <w:tcW w:w="6931" w:type="dxa"/>
            <w:shd w:val="clear" w:color="auto" w:fill="D9D9D9"/>
            <w:hideMark/>
          </w:tcPr>
          <w:p w14:paraId="2EE37E26"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3. Review of Regulated Procurements Compliance</w:t>
            </w:r>
          </w:p>
        </w:tc>
        <w:tc>
          <w:tcPr>
            <w:tcW w:w="278" w:type="dxa"/>
            <w:shd w:val="clear" w:color="auto" w:fill="D9D9D9"/>
            <w:noWrap/>
            <w:hideMark/>
          </w:tcPr>
          <w:p w14:paraId="686B363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740BF37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0987508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272A200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161C124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4DF5DDD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9389214" w14:textId="77777777" w:rsidTr="00960EFA">
        <w:trPr>
          <w:trHeight w:val="300"/>
        </w:trPr>
        <w:tc>
          <w:tcPr>
            <w:tcW w:w="11194" w:type="dxa"/>
            <w:gridSpan w:val="5"/>
            <w:tcBorders>
              <w:right w:val="single" w:sz="4" w:space="0" w:color="auto"/>
            </w:tcBorders>
            <w:shd w:val="clear" w:color="auto" w:fill="D9D9D9"/>
            <w:hideMark/>
          </w:tcPr>
          <w:p w14:paraId="2E065615" w14:textId="77777777" w:rsidR="0054063C" w:rsidRPr="00652677" w:rsidRDefault="0054063C" w:rsidP="00960EFA">
            <w:pPr>
              <w:tabs>
                <w:tab w:val="left" w:pos="2835"/>
              </w:tabs>
              <w:jc w:val="both"/>
              <w:rPr>
                <w:rFonts w:cs="Arial"/>
                <w:sz w:val="22"/>
                <w:szCs w:val="22"/>
              </w:rPr>
            </w:pPr>
            <w:r w:rsidRPr="00652677">
              <w:rPr>
                <w:rFonts w:cs="Arial"/>
                <w:sz w:val="22"/>
                <w:szCs w:val="22"/>
              </w:rPr>
              <w:t>a) Number of regulated contracts awarded within the period that complied with your Procurement Strategy</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442120B2" w14:textId="16C57D3C" w:rsidR="0054063C" w:rsidRPr="00652677" w:rsidRDefault="003F08D7" w:rsidP="00960EFA">
            <w:pPr>
              <w:tabs>
                <w:tab w:val="left" w:pos="2835"/>
              </w:tabs>
              <w:rPr>
                <w:rFonts w:cs="Arial"/>
                <w:sz w:val="20"/>
              </w:rPr>
            </w:pPr>
            <w:r>
              <w:rPr>
                <w:rFonts w:cs="Arial"/>
                <w:sz w:val="20"/>
              </w:rPr>
              <w:t>6</w:t>
            </w:r>
          </w:p>
        </w:tc>
        <w:tc>
          <w:tcPr>
            <w:tcW w:w="278" w:type="dxa"/>
            <w:tcBorders>
              <w:left w:val="single" w:sz="4" w:space="0" w:color="auto"/>
            </w:tcBorders>
            <w:shd w:val="clear" w:color="auto" w:fill="D9D9D9"/>
            <w:noWrap/>
            <w:hideMark/>
          </w:tcPr>
          <w:p w14:paraId="45F027E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53E2D86" w14:textId="77777777" w:rsidTr="00960EFA">
        <w:trPr>
          <w:trHeight w:val="300"/>
        </w:trPr>
        <w:tc>
          <w:tcPr>
            <w:tcW w:w="11194" w:type="dxa"/>
            <w:gridSpan w:val="5"/>
            <w:tcBorders>
              <w:right w:val="single" w:sz="4" w:space="0" w:color="auto"/>
            </w:tcBorders>
            <w:shd w:val="clear" w:color="auto" w:fill="D9D9D9"/>
            <w:hideMark/>
          </w:tcPr>
          <w:p w14:paraId="7A48E114" w14:textId="77777777" w:rsidR="0054063C" w:rsidRPr="00652677" w:rsidRDefault="0054063C" w:rsidP="00960EFA">
            <w:pPr>
              <w:tabs>
                <w:tab w:val="left" w:pos="2835"/>
              </w:tabs>
              <w:jc w:val="both"/>
              <w:rPr>
                <w:rFonts w:cs="Arial"/>
                <w:sz w:val="22"/>
                <w:szCs w:val="22"/>
              </w:rPr>
            </w:pPr>
            <w:r w:rsidRPr="00652677">
              <w:rPr>
                <w:rFonts w:cs="Arial"/>
                <w:sz w:val="22"/>
                <w:szCs w:val="22"/>
              </w:rPr>
              <w:t>b) Number of regulated contracts awarded within the period that did not comply with your Procurement Strategy</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58EFB7F9" w14:textId="3FCEA855" w:rsidR="0054063C" w:rsidRPr="00652677" w:rsidRDefault="00586CA1" w:rsidP="00586CA1">
            <w:pPr>
              <w:tabs>
                <w:tab w:val="left" w:pos="2835"/>
              </w:tabs>
              <w:rPr>
                <w:rFonts w:cs="Arial"/>
                <w:sz w:val="20"/>
              </w:rPr>
            </w:pPr>
            <w:r>
              <w:rPr>
                <w:rFonts w:cs="Arial"/>
                <w:sz w:val="20"/>
              </w:rPr>
              <w:t>0</w:t>
            </w:r>
          </w:p>
        </w:tc>
        <w:tc>
          <w:tcPr>
            <w:tcW w:w="278" w:type="dxa"/>
            <w:tcBorders>
              <w:left w:val="single" w:sz="4" w:space="0" w:color="auto"/>
            </w:tcBorders>
            <w:shd w:val="clear" w:color="auto" w:fill="D9D9D9"/>
            <w:noWrap/>
            <w:hideMark/>
          </w:tcPr>
          <w:p w14:paraId="7F71A11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0DC4FD3" w14:textId="77777777" w:rsidTr="00960EFA">
        <w:trPr>
          <w:trHeight w:val="300"/>
        </w:trPr>
        <w:tc>
          <w:tcPr>
            <w:tcW w:w="6931" w:type="dxa"/>
            <w:shd w:val="clear" w:color="auto" w:fill="D9D9D9"/>
            <w:hideMark/>
          </w:tcPr>
          <w:p w14:paraId="7D6547D1"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hideMark/>
          </w:tcPr>
          <w:p w14:paraId="31810A7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3E7B8D0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24DD89C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61FA668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tcBorders>
            <w:shd w:val="clear" w:color="auto" w:fill="D9D9D9"/>
            <w:noWrap/>
            <w:hideMark/>
          </w:tcPr>
          <w:p w14:paraId="5E3C832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5280C39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157E46D" w14:textId="77777777" w:rsidTr="00960EFA">
        <w:trPr>
          <w:trHeight w:val="360"/>
        </w:trPr>
        <w:tc>
          <w:tcPr>
            <w:tcW w:w="6931" w:type="dxa"/>
            <w:shd w:val="clear" w:color="auto" w:fill="D9D9D9"/>
            <w:hideMark/>
          </w:tcPr>
          <w:p w14:paraId="0EEF0E93"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4. Community Benefit Requirements Summary</w:t>
            </w:r>
          </w:p>
        </w:tc>
        <w:tc>
          <w:tcPr>
            <w:tcW w:w="278" w:type="dxa"/>
            <w:shd w:val="clear" w:color="auto" w:fill="D9D9D9"/>
            <w:noWrap/>
            <w:hideMark/>
          </w:tcPr>
          <w:p w14:paraId="040EC45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45900F0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429C96C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0C51C62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shd w:val="clear" w:color="auto" w:fill="D9D9D9"/>
            <w:noWrap/>
            <w:hideMark/>
          </w:tcPr>
          <w:p w14:paraId="382ADEC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5FB0EBE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5AF0FE2F" w14:textId="77777777" w:rsidTr="00960EFA">
        <w:trPr>
          <w:trHeight w:val="300"/>
        </w:trPr>
        <w:tc>
          <w:tcPr>
            <w:tcW w:w="6931" w:type="dxa"/>
            <w:shd w:val="clear" w:color="auto" w:fill="D9D9D9"/>
            <w:hideMark/>
          </w:tcPr>
          <w:p w14:paraId="43E2F0B4" w14:textId="77777777" w:rsidR="0054063C" w:rsidRPr="00652677" w:rsidRDefault="0054063C" w:rsidP="00960EFA">
            <w:pPr>
              <w:tabs>
                <w:tab w:val="left" w:pos="2835"/>
              </w:tabs>
              <w:jc w:val="both"/>
              <w:rPr>
                <w:rFonts w:cs="Arial"/>
                <w:b/>
                <w:bCs/>
                <w:sz w:val="22"/>
                <w:szCs w:val="22"/>
              </w:rPr>
            </w:pPr>
            <w:r w:rsidRPr="00652677">
              <w:rPr>
                <w:rFonts w:cs="Arial"/>
                <w:b/>
                <w:bCs/>
                <w:sz w:val="22"/>
                <w:szCs w:val="22"/>
              </w:rPr>
              <w:t>Use of Community Benefit Requirements in Procurement:</w:t>
            </w:r>
          </w:p>
        </w:tc>
        <w:tc>
          <w:tcPr>
            <w:tcW w:w="278" w:type="dxa"/>
            <w:shd w:val="clear" w:color="auto" w:fill="D9D9D9"/>
            <w:noWrap/>
            <w:hideMark/>
          </w:tcPr>
          <w:p w14:paraId="743911B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4C68872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1157A2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0FFCBAC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6D9576F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1A0207C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4319F04" w14:textId="77777777" w:rsidTr="00960EFA">
        <w:trPr>
          <w:trHeight w:val="300"/>
        </w:trPr>
        <w:tc>
          <w:tcPr>
            <w:tcW w:w="11194" w:type="dxa"/>
            <w:gridSpan w:val="5"/>
            <w:tcBorders>
              <w:right w:val="single" w:sz="4" w:space="0" w:color="auto"/>
            </w:tcBorders>
            <w:shd w:val="clear" w:color="auto" w:fill="D9D9D9"/>
            <w:hideMark/>
          </w:tcPr>
          <w:p w14:paraId="6A54474F" w14:textId="77777777" w:rsidR="0054063C" w:rsidRPr="00652677" w:rsidRDefault="0054063C" w:rsidP="00960EFA">
            <w:pPr>
              <w:tabs>
                <w:tab w:val="left" w:pos="2835"/>
              </w:tabs>
              <w:jc w:val="both"/>
              <w:rPr>
                <w:rFonts w:cs="Arial"/>
                <w:sz w:val="22"/>
                <w:szCs w:val="22"/>
              </w:rPr>
            </w:pPr>
            <w:r w:rsidRPr="00652677">
              <w:rPr>
                <w:rFonts w:cs="Arial"/>
                <w:sz w:val="22"/>
                <w:szCs w:val="22"/>
              </w:rPr>
              <w:t>a) Total Number of regulated contracts awarded with a value of £4 million or greater.</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3E4093AA" w14:textId="3440FF7F" w:rsidR="0054063C" w:rsidRPr="00652677" w:rsidRDefault="00586CA1" w:rsidP="00586CA1">
            <w:pPr>
              <w:tabs>
                <w:tab w:val="left" w:pos="2835"/>
              </w:tabs>
              <w:rPr>
                <w:rFonts w:cs="Arial"/>
                <w:sz w:val="20"/>
              </w:rPr>
            </w:pPr>
            <w:r>
              <w:rPr>
                <w:rFonts w:cs="Arial"/>
                <w:sz w:val="20"/>
              </w:rPr>
              <w:t>0</w:t>
            </w:r>
          </w:p>
        </w:tc>
        <w:tc>
          <w:tcPr>
            <w:tcW w:w="278" w:type="dxa"/>
            <w:tcBorders>
              <w:left w:val="single" w:sz="4" w:space="0" w:color="auto"/>
            </w:tcBorders>
            <w:shd w:val="clear" w:color="auto" w:fill="D9D9D9"/>
            <w:noWrap/>
            <w:hideMark/>
          </w:tcPr>
          <w:p w14:paraId="4E6DC52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B4AEA76" w14:textId="77777777" w:rsidTr="00960EFA">
        <w:trPr>
          <w:trHeight w:val="300"/>
        </w:trPr>
        <w:tc>
          <w:tcPr>
            <w:tcW w:w="11194" w:type="dxa"/>
            <w:gridSpan w:val="5"/>
            <w:tcBorders>
              <w:right w:val="single" w:sz="4" w:space="0" w:color="auto"/>
            </w:tcBorders>
            <w:shd w:val="clear" w:color="auto" w:fill="D9D9D9"/>
            <w:hideMark/>
          </w:tcPr>
          <w:p w14:paraId="5EAE5696"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b) Total Number of regulated contracts awarded with a value of £4 million or greater that contain Community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613C952D" w14:textId="5CB25DBE" w:rsidR="0054063C" w:rsidRPr="00652677" w:rsidRDefault="0054063C" w:rsidP="00586CA1">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586CA1">
              <w:rPr>
                <w:rFonts w:cs="Arial"/>
                <w:noProof/>
                <w:sz w:val="20"/>
              </w:rPr>
              <w:t>0</w:t>
            </w:r>
            <w:r w:rsidRPr="00652677">
              <w:rPr>
                <w:rFonts w:cs="Arial"/>
                <w:sz w:val="20"/>
              </w:rPr>
              <w:fldChar w:fldCharType="end"/>
            </w:r>
          </w:p>
        </w:tc>
        <w:tc>
          <w:tcPr>
            <w:tcW w:w="278" w:type="dxa"/>
            <w:tcBorders>
              <w:left w:val="single" w:sz="4" w:space="0" w:color="auto"/>
            </w:tcBorders>
            <w:shd w:val="clear" w:color="auto" w:fill="D9D9D9"/>
            <w:noWrap/>
            <w:hideMark/>
          </w:tcPr>
          <w:p w14:paraId="6C33D3A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C2C389E" w14:textId="77777777" w:rsidTr="00960EFA">
        <w:trPr>
          <w:trHeight w:val="300"/>
        </w:trPr>
        <w:tc>
          <w:tcPr>
            <w:tcW w:w="11194" w:type="dxa"/>
            <w:gridSpan w:val="5"/>
            <w:tcBorders>
              <w:right w:val="nil"/>
            </w:tcBorders>
            <w:shd w:val="clear" w:color="auto" w:fill="D9D9D9"/>
          </w:tcPr>
          <w:p w14:paraId="2411670B" w14:textId="77777777" w:rsidR="0054063C" w:rsidRPr="00652677" w:rsidRDefault="0054063C" w:rsidP="00960EFA">
            <w:pPr>
              <w:tabs>
                <w:tab w:val="left" w:pos="306"/>
                <w:tab w:val="left" w:pos="2835"/>
              </w:tabs>
              <w:jc w:val="both"/>
              <w:rPr>
                <w:rFonts w:cs="Arial"/>
                <w:sz w:val="22"/>
                <w:szCs w:val="22"/>
              </w:rPr>
            </w:pPr>
            <w:r w:rsidRPr="00652677">
              <w:rPr>
                <w:rFonts w:cs="Arial"/>
                <w:sz w:val="22"/>
                <w:szCs w:val="22"/>
              </w:rPr>
              <w:t xml:space="preserve">    Benefit Requirements.</w:t>
            </w:r>
          </w:p>
        </w:tc>
        <w:tc>
          <w:tcPr>
            <w:tcW w:w="1984" w:type="dxa"/>
            <w:tcBorders>
              <w:top w:val="single" w:sz="4" w:space="0" w:color="auto"/>
              <w:left w:val="nil"/>
              <w:bottom w:val="single" w:sz="4" w:space="0" w:color="auto"/>
              <w:right w:val="nil"/>
            </w:tcBorders>
            <w:shd w:val="clear" w:color="auto" w:fill="D9D9D9"/>
            <w:noWrap/>
          </w:tcPr>
          <w:p w14:paraId="4AAAD0FC"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16203209" w14:textId="77777777" w:rsidR="0054063C" w:rsidRPr="00652677" w:rsidRDefault="0054063C" w:rsidP="00960EFA">
            <w:pPr>
              <w:tabs>
                <w:tab w:val="left" w:pos="2835"/>
              </w:tabs>
              <w:jc w:val="both"/>
              <w:rPr>
                <w:rFonts w:cs="Arial"/>
                <w:sz w:val="22"/>
                <w:szCs w:val="22"/>
              </w:rPr>
            </w:pPr>
          </w:p>
        </w:tc>
      </w:tr>
      <w:tr w:rsidR="0054063C" w:rsidRPr="00652677" w14:paraId="6DD22B9D" w14:textId="77777777" w:rsidTr="00960EFA">
        <w:trPr>
          <w:trHeight w:val="300"/>
        </w:trPr>
        <w:tc>
          <w:tcPr>
            <w:tcW w:w="11194" w:type="dxa"/>
            <w:gridSpan w:val="5"/>
            <w:tcBorders>
              <w:right w:val="single" w:sz="4" w:space="0" w:color="auto"/>
            </w:tcBorders>
            <w:shd w:val="clear" w:color="auto" w:fill="D9D9D9"/>
            <w:hideMark/>
          </w:tcPr>
          <w:p w14:paraId="7784EBD3" w14:textId="77777777" w:rsidR="0054063C" w:rsidRPr="00652677" w:rsidRDefault="0054063C" w:rsidP="00960EFA">
            <w:pPr>
              <w:tabs>
                <w:tab w:val="left" w:pos="306"/>
                <w:tab w:val="left" w:pos="2835"/>
              </w:tabs>
              <w:jc w:val="both"/>
              <w:rPr>
                <w:rFonts w:cs="Arial"/>
                <w:b/>
                <w:bCs/>
                <w:sz w:val="22"/>
                <w:szCs w:val="22"/>
              </w:rPr>
            </w:pPr>
            <w:r w:rsidRPr="00652677">
              <w:rPr>
                <w:rFonts w:cs="Arial"/>
                <w:sz w:val="22"/>
                <w:szCs w:val="22"/>
              </w:rPr>
              <w:t>c) Total Number of regulated contracts awarded with a value of les</w:t>
            </w:r>
            <w:r>
              <w:rPr>
                <w:rFonts w:cs="Arial"/>
                <w:sz w:val="22"/>
                <w:szCs w:val="22"/>
              </w:rPr>
              <w:t>s than £4 million that contain</w:t>
            </w:r>
            <w:r w:rsidRPr="00652677">
              <w:rPr>
                <w:rFonts w:cs="Arial"/>
                <w:sz w:val="22"/>
                <w:szCs w:val="22"/>
              </w:rPr>
              <w:t xml:space="preserve"> Community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4157E32E" w14:textId="1151E7BB" w:rsidR="0054063C" w:rsidRPr="00652677" w:rsidRDefault="00B44CA1" w:rsidP="00B44CA1">
            <w:pPr>
              <w:tabs>
                <w:tab w:val="left" w:pos="2835"/>
              </w:tabs>
              <w:rPr>
                <w:rFonts w:cs="Arial"/>
                <w:sz w:val="20"/>
              </w:rPr>
            </w:pPr>
            <w:r>
              <w:rPr>
                <w:rFonts w:cs="Arial"/>
                <w:sz w:val="20"/>
              </w:rPr>
              <w:t>0</w:t>
            </w:r>
          </w:p>
        </w:tc>
        <w:tc>
          <w:tcPr>
            <w:tcW w:w="278" w:type="dxa"/>
            <w:tcBorders>
              <w:left w:val="single" w:sz="4" w:space="0" w:color="auto"/>
            </w:tcBorders>
            <w:shd w:val="clear" w:color="auto" w:fill="D9D9D9"/>
            <w:noWrap/>
            <w:hideMark/>
          </w:tcPr>
          <w:p w14:paraId="63B33A5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0453872" w14:textId="77777777" w:rsidTr="00960EFA">
        <w:trPr>
          <w:trHeight w:val="300"/>
        </w:trPr>
        <w:tc>
          <w:tcPr>
            <w:tcW w:w="11194" w:type="dxa"/>
            <w:gridSpan w:val="5"/>
            <w:tcBorders>
              <w:right w:val="nil"/>
            </w:tcBorders>
            <w:shd w:val="clear" w:color="auto" w:fill="D9D9D9"/>
          </w:tcPr>
          <w:p w14:paraId="32E02A96" w14:textId="77777777" w:rsidR="0054063C" w:rsidRPr="00652677" w:rsidRDefault="0054063C" w:rsidP="00960EFA">
            <w:pPr>
              <w:tabs>
                <w:tab w:val="left" w:pos="306"/>
                <w:tab w:val="left" w:pos="2835"/>
              </w:tabs>
              <w:jc w:val="both"/>
              <w:rPr>
                <w:rFonts w:cs="Arial"/>
                <w:sz w:val="22"/>
                <w:szCs w:val="22"/>
              </w:rPr>
            </w:pPr>
            <w:r w:rsidRPr="00652677">
              <w:rPr>
                <w:rFonts w:cs="Arial"/>
                <w:sz w:val="22"/>
                <w:szCs w:val="22"/>
              </w:rPr>
              <w:t xml:space="preserve">    Benefit Requirements</w:t>
            </w:r>
          </w:p>
        </w:tc>
        <w:tc>
          <w:tcPr>
            <w:tcW w:w="1984" w:type="dxa"/>
            <w:tcBorders>
              <w:top w:val="single" w:sz="4" w:space="0" w:color="auto"/>
              <w:left w:val="nil"/>
              <w:bottom w:val="nil"/>
              <w:right w:val="nil"/>
            </w:tcBorders>
            <w:shd w:val="clear" w:color="auto" w:fill="D9D9D9"/>
            <w:noWrap/>
          </w:tcPr>
          <w:p w14:paraId="5CCE7C68"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7887794B" w14:textId="77777777" w:rsidR="0054063C" w:rsidRPr="00652677" w:rsidRDefault="0054063C" w:rsidP="00960EFA">
            <w:pPr>
              <w:tabs>
                <w:tab w:val="left" w:pos="2835"/>
              </w:tabs>
              <w:jc w:val="both"/>
              <w:rPr>
                <w:rFonts w:cs="Arial"/>
                <w:sz w:val="22"/>
                <w:szCs w:val="22"/>
              </w:rPr>
            </w:pPr>
          </w:p>
        </w:tc>
      </w:tr>
      <w:tr w:rsidR="0054063C" w:rsidRPr="00652677" w14:paraId="17B6488E" w14:textId="77777777" w:rsidTr="00960EFA">
        <w:trPr>
          <w:trHeight w:val="132"/>
        </w:trPr>
        <w:tc>
          <w:tcPr>
            <w:tcW w:w="11194" w:type="dxa"/>
            <w:gridSpan w:val="5"/>
            <w:tcBorders>
              <w:right w:val="nil"/>
            </w:tcBorders>
            <w:shd w:val="clear" w:color="auto" w:fill="D9D9D9"/>
          </w:tcPr>
          <w:p w14:paraId="7A932D2D" w14:textId="77777777" w:rsidR="0054063C" w:rsidRPr="00652677" w:rsidDel="00DA2958" w:rsidRDefault="0054063C" w:rsidP="00960EFA">
            <w:pPr>
              <w:tabs>
                <w:tab w:val="left" w:pos="2835"/>
              </w:tabs>
              <w:jc w:val="both"/>
              <w:rPr>
                <w:rFonts w:cs="Arial"/>
                <w:sz w:val="22"/>
                <w:szCs w:val="22"/>
              </w:rPr>
            </w:pPr>
          </w:p>
        </w:tc>
        <w:tc>
          <w:tcPr>
            <w:tcW w:w="1984" w:type="dxa"/>
            <w:tcBorders>
              <w:top w:val="nil"/>
              <w:left w:val="nil"/>
              <w:bottom w:val="nil"/>
              <w:right w:val="nil"/>
            </w:tcBorders>
            <w:shd w:val="clear" w:color="auto" w:fill="D9D9D9"/>
            <w:noWrap/>
          </w:tcPr>
          <w:p w14:paraId="7B39074A"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55D99858" w14:textId="77777777" w:rsidR="0054063C" w:rsidRPr="00652677" w:rsidRDefault="0054063C" w:rsidP="00960EFA">
            <w:pPr>
              <w:tabs>
                <w:tab w:val="left" w:pos="2835"/>
              </w:tabs>
              <w:jc w:val="both"/>
              <w:rPr>
                <w:rFonts w:cs="Arial"/>
                <w:sz w:val="22"/>
                <w:szCs w:val="22"/>
              </w:rPr>
            </w:pPr>
          </w:p>
        </w:tc>
      </w:tr>
      <w:tr w:rsidR="0054063C" w:rsidRPr="00652677" w14:paraId="2E86090E" w14:textId="77777777" w:rsidTr="00960EFA">
        <w:trPr>
          <w:trHeight w:val="132"/>
        </w:trPr>
        <w:tc>
          <w:tcPr>
            <w:tcW w:w="11194" w:type="dxa"/>
            <w:gridSpan w:val="5"/>
            <w:tcBorders>
              <w:bottom w:val="nil"/>
              <w:right w:val="nil"/>
            </w:tcBorders>
            <w:shd w:val="clear" w:color="auto" w:fill="D9D9D9"/>
          </w:tcPr>
          <w:p w14:paraId="470A283B" w14:textId="77777777" w:rsidR="0054063C" w:rsidRPr="00652677" w:rsidDel="00DA2958" w:rsidRDefault="0054063C" w:rsidP="00960EFA">
            <w:pPr>
              <w:tabs>
                <w:tab w:val="left" w:pos="2835"/>
              </w:tabs>
              <w:jc w:val="both"/>
              <w:rPr>
                <w:rFonts w:cs="Arial"/>
                <w:sz w:val="22"/>
                <w:szCs w:val="22"/>
              </w:rPr>
            </w:pPr>
          </w:p>
        </w:tc>
        <w:tc>
          <w:tcPr>
            <w:tcW w:w="1984" w:type="dxa"/>
            <w:tcBorders>
              <w:top w:val="nil"/>
              <w:left w:val="nil"/>
              <w:bottom w:val="nil"/>
              <w:right w:val="nil"/>
            </w:tcBorders>
            <w:shd w:val="clear" w:color="auto" w:fill="D9D9D9"/>
            <w:noWrap/>
          </w:tcPr>
          <w:p w14:paraId="6BB6458F"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4A976EE4" w14:textId="77777777" w:rsidR="0054063C" w:rsidRPr="00652677" w:rsidRDefault="0054063C" w:rsidP="00960EFA">
            <w:pPr>
              <w:tabs>
                <w:tab w:val="left" w:pos="2835"/>
              </w:tabs>
              <w:jc w:val="both"/>
              <w:rPr>
                <w:rFonts w:cs="Arial"/>
                <w:sz w:val="22"/>
                <w:szCs w:val="22"/>
              </w:rPr>
            </w:pPr>
          </w:p>
        </w:tc>
      </w:tr>
      <w:tr w:rsidR="0054063C" w:rsidRPr="00652677" w14:paraId="2F124827" w14:textId="77777777" w:rsidTr="00960EFA">
        <w:trPr>
          <w:trHeight w:val="132"/>
        </w:trPr>
        <w:tc>
          <w:tcPr>
            <w:tcW w:w="11194" w:type="dxa"/>
            <w:gridSpan w:val="5"/>
            <w:tcBorders>
              <w:top w:val="nil"/>
              <w:left w:val="single" w:sz="4" w:space="0" w:color="auto"/>
              <w:bottom w:val="nil"/>
              <w:right w:val="nil"/>
            </w:tcBorders>
            <w:shd w:val="clear" w:color="auto" w:fill="D9D9D9" w:themeFill="background1" w:themeFillShade="D9"/>
          </w:tcPr>
          <w:p w14:paraId="67162AF6" w14:textId="77777777" w:rsidR="0054063C" w:rsidRPr="00652677" w:rsidDel="00DA2958" w:rsidRDefault="0054063C" w:rsidP="00960EFA">
            <w:pPr>
              <w:tabs>
                <w:tab w:val="left" w:pos="2835"/>
              </w:tabs>
              <w:jc w:val="both"/>
              <w:rPr>
                <w:rFonts w:cs="Arial"/>
                <w:sz w:val="22"/>
                <w:szCs w:val="22"/>
              </w:rPr>
            </w:pPr>
          </w:p>
        </w:tc>
        <w:tc>
          <w:tcPr>
            <w:tcW w:w="1984" w:type="dxa"/>
            <w:vMerge w:val="restart"/>
            <w:tcBorders>
              <w:top w:val="nil"/>
              <w:left w:val="nil"/>
              <w:right w:val="nil"/>
            </w:tcBorders>
            <w:shd w:val="clear" w:color="auto" w:fill="D9D9D9" w:themeFill="background1" w:themeFillShade="D9"/>
            <w:noWrap/>
          </w:tcPr>
          <w:p w14:paraId="587B0724"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02CDDFE0" w14:textId="77777777" w:rsidR="0054063C" w:rsidRPr="00652677" w:rsidRDefault="0054063C" w:rsidP="00960EFA">
            <w:pPr>
              <w:tabs>
                <w:tab w:val="left" w:pos="2835"/>
              </w:tabs>
              <w:jc w:val="both"/>
              <w:rPr>
                <w:rFonts w:cs="Arial"/>
                <w:sz w:val="22"/>
                <w:szCs w:val="22"/>
              </w:rPr>
            </w:pPr>
          </w:p>
        </w:tc>
      </w:tr>
      <w:tr w:rsidR="0054063C" w:rsidRPr="00652677" w14:paraId="1A5E0796" w14:textId="77777777" w:rsidTr="00960EFA">
        <w:trPr>
          <w:trHeight w:val="132"/>
        </w:trPr>
        <w:tc>
          <w:tcPr>
            <w:tcW w:w="11194" w:type="dxa"/>
            <w:gridSpan w:val="5"/>
            <w:tcBorders>
              <w:top w:val="nil"/>
              <w:left w:val="single" w:sz="4" w:space="0" w:color="auto"/>
              <w:bottom w:val="nil"/>
              <w:right w:val="nil"/>
            </w:tcBorders>
            <w:shd w:val="clear" w:color="auto" w:fill="D9D9D9"/>
          </w:tcPr>
          <w:p w14:paraId="6B66C75A" w14:textId="77777777" w:rsidR="0054063C" w:rsidRPr="00652677" w:rsidDel="00DA2958" w:rsidRDefault="0054063C" w:rsidP="00960EFA">
            <w:pPr>
              <w:tabs>
                <w:tab w:val="left" w:pos="2835"/>
              </w:tabs>
              <w:jc w:val="both"/>
              <w:rPr>
                <w:rFonts w:cs="Arial"/>
                <w:sz w:val="22"/>
                <w:szCs w:val="22"/>
              </w:rPr>
            </w:pPr>
          </w:p>
        </w:tc>
        <w:tc>
          <w:tcPr>
            <w:tcW w:w="1984" w:type="dxa"/>
            <w:vMerge/>
            <w:tcBorders>
              <w:left w:val="nil"/>
              <w:bottom w:val="nil"/>
              <w:right w:val="nil"/>
            </w:tcBorders>
            <w:shd w:val="clear" w:color="auto" w:fill="D9D9D9"/>
            <w:noWrap/>
          </w:tcPr>
          <w:p w14:paraId="60FAA79A"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0AFCABF8" w14:textId="77777777" w:rsidR="0054063C" w:rsidRPr="00652677" w:rsidRDefault="0054063C" w:rsidP="00960EFA">
            <w:pPr>
              <w:tabs>
                <w:tab w:val="left" w:pos="2835"/>
              </w:tabs>
              <w:jc w:val="both"/>
              <w:rPr>
                <w:rFonts w:cs="Arial"/>
                <w:sz w:val="22"/>
                <w:szCs w:val="22"/>
              </w:rPr>
            </w:pPr>
          </w:p>
        </w:tc>
      </w:tr>
      <w:tr w:rsidR="0054063C" w:rsidRPr="00652677" w14:paraId="5149EB22" w14:textId="77777777" w:rsidTr="00960EFA">
        <w:trPr>
          <w:trHeight w:val="132"/>
        </w:trPr>
        <w:tc>
          <w:tcPr>
            <w:tcW w:w="11194" w:type="dxa"/>
            <w:gridSpan w:val="5"/>
            <w:tcBorders>
              <w:top w:val="nil"/>
              <w:left w:val="single" w:sz="4" w:space="0" w:color="auto"/>
              <w:bottom w:val="nil"/>
              <w:right w:val="nil"/>
            </w:tcBorders>
            <w:shd w:val="clear" w:color="auto" w:fill="D9D9D9"/>
          </w:tcPr>
          <w:p w14:paraId="2455CBB4" w14:textId="77777777" w:rsidR="0054063C" w:rsidRPr="00652677" w:rsidDel="00DA2958" w:rsidRDefault="0054063C" w:rsidP="00960EFA">
            <w:pPr>
              <w:tabs>
                <w:tab w:val="left" w:pos="2835"/>
              </w:tabs>
              <w:jc w:val="both"/>
              <w:rPr>
                <w:rFonts w:cs="Arial"/>
                <w:sz w:val="22"/>
                <w:szCs w:val="22"/>
              </w:rPr>
            </w:pPr>
          </w:p>
        </w:tc>
        <w:tc>
          <w:tcPr>
            <w:tcW w:w="1984" w:type="dxa"/>
            <w:tcBorders>
              <w:top w:val="nil"/>
              <w:left w:val="nil"/>
              <w:bottom w:val="nil"/>
              <w:right w:val="nil"/>
            </w:tcBorders>
            <w:shd w:val="clear" w:color="auto" w:fill="D9D9D9"/>
            <w:noWrap/>
          </w:tcPr>
          <w:p w14:paraId="0A747370"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307D4842" w14:textId="77777777" w:rsidR="0054063C" w:rsidRPr="00652677" w:rsidRDefault="0054063C" w:rsidP="00960EFA">
            <w:pPr>
              <w:tabs>
                <w:tab w:val="left" w:pos="2835"/>
              </w:tabs>
              <w:jc w:val="both"/>
              <w:rPr>
                <w:rFonts w:cs="Arial"/>
                <w:sz w:val="22"/>
                <w:szCs w:val="22"/>
              </w:rPr>
            </w:pPr>
          </w:p>
        </w:tc>
      </w:tr>
      <w:tr w:rsidR="0054063C" w:rsidRPr="00652677" w14:paraId="4A5BC086" w14:textId="77777777" w:rsidTr="00960EFA">
        <w:trPr>
          <w:trHeight w:val="132"/>
        </w:trPr>
        <w:tc>
          <w:tcPr>
            <w:tcW w:w="11194" w:type="dxa"/>
            <w:gridSpan w:val="5"/>
            <w:tcBorders>
              <w:top w:val="nil"/>
              <w:right w:val="nil"/>
            </w:tcBorders>
            <w:shd w:val="clear" w:color="auto" w:fill="D9D9D9"/>
          </w:tcPr>
          <w:p w14:paraId="1BCE6B6B" w14:textId="77777777" w:rsidR="0054063C" w:rsidRPr="00652677" w:rsidDel="00DA2958" w:rsidRDefault="0054063C" w:rsidP="00960EFA">
            <w:pPr>
              <w:tabs>
                <w:tab w:val="left" w:pos="2835"/>
              </w:tabs>
              <w:jc w:val="both"/>
              <w:rPr>
                <w:rFonts w:cs="Arial"/>
                <w:sz w:val="22"/>
                <w:szCs w:val="22"/>
              </w:rPr>
            </w:pPr>
          </w:p>
        </w:tc>
        <w:tc>
          <w:tcPr>
            <w:tcW w:w="1984" w:type="dxa"/>
            <w:tcBorders>
              <w:top w:val="nil"/>
              <w:left w:val="nil"/>
              <w:bottom w:val="single" w:sz="4" w:space="0" w:color="auto"/>
              <w:right w:val="nil"/>
            </w:tcBorders>
            <w:shd w:val="clear" w:color="auto" w:fill="D9D9D9"/>
            <w:noWrap/>
          </w:tcPr>
          <w:p w14:paraId="58FBA935"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49973F14" w14:textId="77777777" w:rsidR="0054063C" w:rsidRPr="00652677" w:rsidRDefault="0054063C" w:rsidP="00960EFA">
            <w:pPr>
              <w:tabs>
                <w:tab w:val="left" w:pos="2835"/>
              </w:tabs>
              <w:jc w:val="both"/>
              <w:rPr>
                <w:rFonts w:cs="Arial"/>
                <w:sz w:val="22"/>
                <w:szCs w:val="22"/>
              </w:rPr>
            </w:pPr>
          </w:p>
        </w:tc>
      </w:tr>
      <w:tr w:rsidR="0054063C" w:rsidRPr="00652677" w14:paraId="5DD96083" w14:textId="77777777" w:rsidTr="00960EFA">
        <w:trPr>
          <w:trHeight w:val="300"/>
        </w:trPr>
        <w:tc>
          <w:tcPr>
            <w:tcW w:w="11194" w:type="dxa"/>
            <w:gridSpan w:val="5"/>
            <w:shd w:val="clear" w:color="auto" w:fill="D9D9D9"/>
          </w:tcPr>
          <w:p w14:paraId="3CF5C1DA" w14:textId="77777777" w:rsidR="0054063C" w:rsidRPr="00652677" w:rsidRDefault="0054063C" w:rsidP="00960EFA">
            <w:pPr>
              <w:tabs>
                <w:tab w:val="left" w:pos="2835"/>
              </w:tabs>
              <w:jc w:val="both"/>
              <w:rPr>
                <w:rFonts w:cs="Arial"/>
                <w:b/>
                <w:bCs/>
                <w:sz w:val="22"/>
                <w:szCs w:val="22"/>
              </w:rPr>
            </w:pPr>
          </w:p>
        </w:tc>
        <w:tc>
          <w:tcPr>
            <w:tcW w:w="1984" w:type="dxa"/>
            <w:tcBorders>
              <w:top w:val="single" w:sz="4" w:space="0" w:color="auto"/>
              <w:bottom w:val="nil"/>
            </w:tcBorders>
            <w:shd w:val="clear" w:color="auto" w:fill="D9D9D9"/>
            <w:noWrap/>
          </w:tcPr>
          <w:p w14:paraId="3B1A949F"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tcPr>
          <w:p w14:paraId="05C47C18" w14:textId="77777777" w:rsidR="0054063C" w:rsidRPr="00652677" w:rsidRDefault="0054063C" w:rsidP="00960EFA">
            <w:pPr>
              <w:tabs>
                <w:tab w:val="left" w:pos="2835"/>
              </w:tabs>
              <w:jc w:val="both"/>
              <w:rPr>
                <w:rFonts w:cs="Arial"/>
                <w:sz w:val="22"/>
                <w:szCs w:val="22"/>
              </w:rPr>
            </w:pPr>
          </w:p>
        </w:tc>
      </w:tr>
      <w:tr w:rsidR="0054063C" w:rsidRPr="00652677" w14:paraId="603ECF7A" w14:textId="77777777" w:rsidTr="00960EFA">
        <w:trPr>
          <w:trHeight w:val="300"/>
        </w:trPr>
        <w:tc>
          <w:tcPr>
            <w:tcW w:w="11194" w:type="dxa"/>
            <w:gridSpan w:val="5"/>
            <w:shd w:val="clear" w:color="auto" w:fill="D9D9D9"/>
            <w:hideMark/>
          </w:tcPr>
          <w:p w14:paraId="7758597A" w14:textId="77777777" w:rsidR="0054063C" w:rsidRPr="00652677" w:rsidRDefault="0054063C" w:rsidP="00960EFA">
            <w:pPr>
              <w:tabs>
                <w:tab w:val="left" w:pos="2835"/>
              </w:tabs>
              <w:jc w:val="both"/>
              <w:rPr>
                <w:rFonts w:cs="Arial"/>
                <w:b/>
                <w:bCs/>
                <w:sz w:val="22"/>
                <w:szCs w:val="22"/>
              </w:rPr>
            </w:pPr>
            <w:r w:rsidRPr="00652677">
              <w:rPr>
                <w:rFonts w:cs="Arial"/>
                <w:b/>
                <w:bCs/>
                <w:sz w:val="22"/>
                <w:szCs w:val="22"/>
              </w:rPr>
              <w:t>Key Contract Information on community benefit requirements imposed as part of a regulated procurement that were fulfilled during the period:</w:t>
            </w:r>
          </w:p>
        </w:tc>
        <w:tc>
          <w:tcPr>
            <w:tcW w:w="1984" w:type="dxa"/>
            <w:tcBorders>
              <w:top w:val="nil"/>
              <w:bottom w:val="single" w:sz="4" w:space="0" w:color="auto"/>
            </w:tcBorders>
            <w:shd w:val="clear" w:color="auto" w:fill="D9D9D9"/>
            <w:noWrap/>
            <w:hideMark/>
          </w:tcPr>
          <w:p w14:paraId="136DA00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6F9FCB1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467AFE9" w14:textId="77777777" w:rsidTr="00960EFA">
        <w:trPr>
          <w:trHeight w:val="300"/>
        </w:trPr>
        <w:tc>
          <w:tcPr>
            <w:tcW w:w="11194" w:type="dxa"/>
            <w:gridSpan w:val="5"/>
            <w:tcBorders>
              <w:right w:val="single" w:sz="4" w:space="0" w:color="auto"/>
            </w:tcBorders>
            <w:shd w:val="clear" w:color="auto" w:fill="D9D9D9"/>
            <w:hideMark/>
          </w:tcPr>
          <w:p w14:paraId="64AA560E" w14:textId="77777777" w:rsidR="0054063C" w:rsidRPr="00652677" w:rsidRDefault="0054063C" w:rsidP="00960EFA">
            <w:pPr>
              <w:tabs>
                <w:tab w:val="left" w:pos="2835"/>
              </w:tabs>
              <w:jc w:val="both"/>
              <w:rPr>
                <w:rFonts w:cs="Arial"/>
                <w:sz w:val="22"/>
                <w:szCs w:val="22"/>
              </w:rPr>
            </w:pPr>
            <w:r w:rsidRPr="00652677">
              <w:rPr>
                <w:rFonts w:cs="Arial"/>
                <w:sz w:val="22"/>
                <w:szCs w:val="22"/>
              </w:rPr>
              <w:t>d) Number of Jobs Filled by Priority Groups</w:t>
            </w:r>
            <w:r w:rsidRPr="00652677">
              <w:rPr>
                <w:rFonts w:cs="Arial"/>
                <w:i/>
                <w:iCs/>
                <w:sz w:val="22"/>
                <w:szCs w:val="22"/>
              </w:rPr>
              <w:t xml:space="preserve"> </w:t>
            </w:r>
            <w:r w:rsidRPr="005D438F">
              <w:rPr>
                <w:rFonts w:cs="Arial"/>
                <w:iCs/>
                <w:sz w:val="22"/>
                <w:szCs w:val="22"/>
              </w:rPr>
              <w:t>(Each contracting authority sets its own priority groups)</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5B45603" w14:textId="38E12F45" w:rsidR="0054063C" w:rsidRPr="00652677" w:rsidRDefault="003001AA" w:rsidP="00353FC5">
            <w:pPr>
              <w:tabs>
                <w:tab w:val="left" w:pos="2835"/>
              </w:tabs>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2254A5C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3001AA" w:rsidRPr="00652677" w14:paraId="0A5D32C1" w14:textId="77777777" w:rsidTr="00960EFA">
        <w:trPr>
          <w:trHeight w:val="300"/>
        </w:trPr>
        <w:tc>
          <w:tcPr>
            <w:tcW w:w="6931" w:type="dxa"/>
            <w:shd w:val="clear" w:color="auto" w:fill="D9D9D9"/>
            <w:hideMark/>
          </w:tcPr>
          <w:p w14:paraId="38D44C78" w14:textId="77777777" w:rsidR="003001AA" w:rsidRPr="00652677" w:rsidRDefault="003001AA" w:rsidP="003001AA">
            <w:pPr>
              <w:tabs>
                <w:tab w:val="left" w:pos="2835"/>
              </w:tabs>
              <w:jc w:val="both"/>
              <w:rPr>
                <w:rFonts w:cs="Arial"/>
                <w:sz w:val="22"/>
                <w:szCs w:val="22"/>
              </w:rPr>
            </w:pPr>
            <w:r w:rsidRPr="00652677">
              <w:rPr>
                <w:rFonts w:cs="Arial"/>
                <w:sz w:val="22"/>
                <w:szCs w:val="22"/>
              </w:rPr>
              <w:t>e) Number of Apprenticeships Filled by Priority Groups</w:t>
            </w:r>
          </w:p>
        </w:tc>
        <w:tc>
          <w:tcPr>
            <w:tcW w:w="278" w:type="dxa"/>
            <w:tcBorders>
              <w:top w:val="nil"/>
            </w:tcBorders>
            <w:shd w:val="clear" w:color="auto" w:fill="D9D9D9"/>
            <w:noWrap/>
            <w:hideMark/>
          </w:tcPr>
          <w:p w14:paraId="438674BB"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tcBorders>
              <w:top w:val="nil"/>
            </w:tcBorders>
            <w:shd w:val="clear" w:color="auto" w:fill="D9D9D9"/>
            <w:noWrap/>
            <w:hideMark/>
          </w:tcPr>
          <w:p w14:paraId="1838FB4F"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tcBorders>
              <w:top w:val="nil"/>
            </w:tcBorders>
            <w:shd w:val="clear" w:color="auto" w:fill="D9D9D9"/>
            <w:noWrap/>
            <w:hideMark/>
          </w:tcPr>
          <w:p w14:paraId="5D0DC337"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top w:val="nil"/>
              <w:right w:val="single" w:sz="4" w:space="0" w:color="auto"/>
            </w:tcBorders>
            <w:shd w:val="clear" w:color="auto" w:fill="D9D9D9"/>
            <w:noWrap/>
            <w:hideMark/>
          </w:tcPr>
          <w:p w14:paraId="7406F3B0"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49BF978E" w14:textId="75CF62A4"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5625FCB9"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4B697FE0" w14:textId="77777777" w:rsidTr="00960EFA">
        <w:trPr>
          <w:trHeight w:val="300"/>
        </w:trPr>
        <w:tc>
          <w:tcPr>
            <w:tcW w:w="6931" w:type="dxa"/>
            <w:shd w:val="clear" w:color="auto" w:fill="D9D9D9"/>
            <w:hideMark/>
          </w:tcPr>
          <w:p w14:paraId="3470DF05" w14:textId="77777777" w:rsidR="003001AA" w:rsidRPr="00652677" w:rsidRDefault="003001AA" w:rsidP="003001AA">
            <w:pPr>
              <w:tabs>
                <w:tab w:val="left" w:pos="2835"/>
              </w:tabs>
              <w:jc w:val="both"/>
              <w:rPr>
                <w:rFonts w:cs="Arial"/>
                <w:sz w:val="22"/>
                <w:szCs w:val="22"/>
              </w:rPr>
            </w:pPr>
            <w:r w:rsidRPr="00652677">
              <w:rPr>
                <w:rFonts w:cs="Arial"/>
                <w:sz w:val="22"/>
                <w:szCs w:val="22"/>
              </w:rPr>
              <w:t>f) Number of Work Placements for Priority Groups</w:t>
            </w:r>
          </w:p>
        </w:tc>
        <w:tc>
          <w:tcPr>
            <w:tcW w:w="278" w:type="dxa"/>
            <w:shd w:val="clear" w:color="auto" w:fill="D9D9D9"/>
            <w:noWrap/>
            <w:hideMark/>
          </w:tcPr>
          <w:p w14:paraId="6928928A"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548A9C29"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495BD8A"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5F953F82"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BB23909" w14:textId="41B7C719"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7F43142A"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04983B7D" w14:textId="77777777" w:rsidTr="00960EFA">
        <w:trPr>
          <w:trHeight w:val="300"/>
        </w:trPr>
        <w:tc>
          <w:tcPr>
            <w:tcW w:w="11194" w:type="dxa"/>
            <w:gridSpan w:val="5"/>
            <w:tcBorders>
              <w:right w:val="single" w:sz="4" w:space="0" w:color="auto"/>
            </w:tcBorders>
            <w:shd w:val="clear" w:color="auto" w:fill="D9D9D9"/>
            <w:hideMark/>
          </w:tcPr>
          <w:p w14:paraId="295B8E84" w14:textId="77777777" w:rsidR="003001AA" w:rsidRPr="00652677" w:rsidRDefault="003001AA" w:rsidP="003001AA">
            <w:pPr>
              <w:tabs>
                <w:tab w:val="left" w:pos="2835"/>
              </w:tabs>
              <w:jc w:val="both"/>
              <w:rPr>
                <w:rFonts w:cs="Arial"/>
                <w:sz w:val="22"/>
                <w:szCs w:val="22"/>
              </w:rPr>
            </w:pPr>
            <w:r w:rsidRPr="00652677">
              <w:rPr>
                <w:rFonts w:cs="Arial"/>
                <w:sz w:val="22"/>
                <w:szCs w:val="22"/>
              </w:rPr>
              <w:t>g) Number of Qualifications Achieved Through Training by Priority Groups</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38772523" w14:textId="38757D46" w:rsidR="003001AA" w:rsidRPr="00652677" w:rsidRDefault="001005BF" w:rsidP="003001AA">
            <w:pPr>
              <w:tabs>
                <w:tab w:val="left" w:pos="2835"/>
              </w:tabs>
              <w:rPr>
                <w:rFonts w:cs="Arial"/>
                <w:sz w:val="20"/>
              </w:rPr>
            </w:pPr>
            <w:r>
              <w:rPr>
                <w:rFonts w:cs="Arial"/>
                <w:sz w:val="20"/>
              </w:rPr>
              <w:t>Data not held</w:t>
            </w:r>
          </w:p>
        </w:tc>
        <w:tc>
          <w:tcPr>
            <w:tcW w:w="278" w:type="dxa"/>
            <w:tcBorders>
              <w:top w:val="nil"/>
              <w:left w:val="single" w:sz="4" w:space="0" w:color="auto"/>
              <w:bottom w:val="nil"/>
              <w:right w:val="single" w:sz="4" w:space="0" w:color="auto"/>
            </w:tcBorders>
            <w:shd w:val="clear" w:color="auto" w:fill="D9D9D9"/>
            <w:noWrap/>
            <w:hideMark/>
          </w:tcPr>
          <w:p w14:paraId="4DD8789F"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4C154B92" w14:textId="77777777" w:rsidTr="00960EFA">
        <w:trPr>
          <w:trHeight w:val="300"/>
        </w:trPr>
        <w:tc>
          <w:tcPr>
            <w:tcW w:w="6931" w:type="dxa"/>
            <w:shd w:val="clear" w:color="auto" w:fill="D9D9D9"/>
            <w:hideMark/>
          </w:tcPr>
          <w:p w14:paraId="5F2EE813" w14:textId="77777777" w:rsidR="003001AA" w:rsidRPr="00652677" w:rsidRDefault="003001AA" w:rsidP="003001AA">
            <w:pPr>
              <w:tabs>
                <w:tab w:val="left" w:pos="2835"/>
              </w:tabs>
              <w:jc w:val="both"/>
              <w:rPr>
                <w:rFonts w:cs="Arial"/>
                <w:sz w:val="22"/>
                <w:szCs w:val="22"/>
              </w:rPr>
            </w:pPr>
            <w:r w:rsidRPr="00652677">
              <w:rPr>
                <w:rFonts w:cs="Arial"/>
                <w:sz w:val="22"/>
                <w:szCs w:val="22"/>
              </w:rPr>
              <w:t>h) Total Value of contracts sub-contracted to SMEs</w:t>
            </w:r>
          </w:p>
        </w:tc>
        <w:tc>
          <w:tcPr>
            <w:tcW w:w="278" w:type="dxa"/>
            <w:shd w:val="clear" w:color="auto" w:fill="D9D9D9"/>
            <w:noWrap/>
            <w:hideMark/>
          </w:tcPr>
          <w:p w14:paraId="258A0D8D"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3C369C3C"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1614849D"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2C303435"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504F9F6F" w14:textId="25F2526F"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19A4386C"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0DDA3966" w14:textId="77777777" w:rsidTr="00960EFA">
        <w:trPr>
          <w:trHeight w:val="300"/>
        </w:trPr>
        <w:tc>
          <w:tcPr>
            <w:tcW w:w="6931" w:type="dxa"/>
            <w:shd w:val="clear" w:color="auto" w:fill="D9D9D9"/>
            <w:hideMark/>
          </w:tcPr>
          <w:p w14:paraId="6800ECB0" w14:textId="77777777" w:rsidR="003001AA" w:rsidRPr="00652677" w:rsidRDefault="003001AA" w:rsidP="003001AA">
            <w:pPr>
              <w:tabs>
                <w:tab w:val="left" w:pos="2835"/>
              </w:tabs>
              <w:jc w:val="both"/>
              <w:rPr>
                <w:rFonts w:cs="Arial"/>
                <w:sz w:val="22"/>
                <w:szCs w:val="22"/>
              </w:rPr>
            </w:pPr>
            <w:r w:rsidRPr="00652677">
              <w:rPr>
                <w:rFonts w:cs="Arial"/>
                <w:sz w:val="22"/>
                <w:szCs w:val="22"/>
              </w:rPr>
              <w:t>i) Total Value of contracts sub-contracted to Social Enterprises</w:t>
            </w:r>
          </w:p>
        </w:tc>
        <w:tc>
          <w:tcPr>
            <w:tcW w:w="278" w:type="dxa"/>
            <w:shd w:val="clear" w:color="auto" w:fill="D9D9D9"/>
            <w:noWrap/>
            <w:hideMark/>
          </w:tcPr>
          <w:p w14:paraId="0685152D"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3A8A0EC7"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5D65C14E"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23B5C573"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0F6486C6" w14:textId="34DDEC5A"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1E932409"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02A4D809" w14:textId="77777777" w:rsidTr="00960EFA">
        <w:trPr>
          <w:trHeight w:val="300"/>
        </w:trPr>
        <w:tc>
          <w:tcPr>
            <w:tcW w:w="6931" w:type="dxa"/>
            <w:shd w:val="clear" w:color="auto" w:fill="D9D9D9"/>
            <w:hideMark/>
          </w:tcPr>
          <w:p w14:paraId="07D8C684" w14:textId="77777777" w:rsidR="003001AA" w:rsidRPr="00652677" w:rsidRDefault="003001AA" w:rsidP="003001AA">
            <w:pPr>
              <w:tabs>
                <w:tab w:val="left" w:pos="2835"/>
              </w:tabs>
              <w:jc w:val="both"/>
              <w:rPr>
                <w:rFonts w:cs="Arial"/>
                <w:sz w:val="22"/>
                <w:szCs w:val="22"/>
              </w:rPr>
            </w:pPr>
            <w:r w:rsidRPr="00652677">
              <w:rPr>
                <w:rFonts w:cs="Arial"/>
                <w:sz w:val="22"/>
                <w:szCs w:val="22"/>
              </w:rPr>
              <w:t>j) Total Value of contracts sub-contracted to Supported Businesses</w:t>
            </w:r>
          </w:p>
        </w:tc>
        <w:tc>
          <w:tcPr>
            <w:tcW w:w="278" w:type="dxa"/>
            <w:shd w:val="clear" w:color="auto" w:fill="D9D9D9"/>
            <w:noWrap/>
            <w:hideMark/>
          </w:tcPr>
          <w:p w14:paraId="22445BDE"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33852A0B"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16AAAC09"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2C96860D"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5A15DB7" w14:textId="4AEAF831"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3A9509C7"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3001AA" w:rsidRPr="00652677" w14:paraId="68DA164B" w14:textId="77777777" w:rsidTr="00960EFA">
        <w:trPr>
          <w:trHeight w:val="300"/>
        </w:trPr>
        <w:tc>
          <w:tcPr>
            <w:tcW w:w="6931" w:type="dxa"/>
            <w:shd w:val="clear" w:color="auto" w:fill="D9D9D9"/>
            <w:hideMark/>
          </w:tcPr>
          <w:p w14:paraId="0900825A" w14:textId="77777777" w:rsidR="003001AA" w:rsidRPr="00652677" w:rsidRDefault="003001AA" w:rsidP="003001AA">
            <w:pPr>
              <w:tabs>
                <w:tab w:val="left" w:pos="2835"/>
              </w:tabs>
              <w:jc w:val="both"/>
              <w:rPr>
                <w:rFonts w:cs="Arial"/>
                <w:sz w:val="22"/>
                <w:szCs w:val="22"/>
              </w:rPr>
            </w:pPr>
            <w:r w:rsidRPr="00652677">
              <w:rPr>
                <w:rFonts w:cs="Arial"/>
                <w:sz w:val="22"/>
                <w:szCs w:val="22"/>
              </w:rPr>
              <w:t>k) Other community benefit(s) fulfilled</w:t>
            </w:r>
          </w:p>
        </w:tc>
        <w:tc>
          <w:tcPr>
            <w:tcW w:w="278" w:type="dxa"/>
            <w:shd w:val="clear" w:color="auto" w:fill="D9D9D9"/>
            <w:noWrap/>
            <w:hideMark/>
          </w:tcPr>
          <w:p w14:paraId="73956932"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45F1A455"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623A2146"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6B1B76CF"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17A9D11F" w14:textId="4247E1EB" w:rsidR="003001AA" w:rsidRPr="00652677" w:rsidRDefault="003001AA" w:rsidP="003001AA">
            <w:pPr>
              <w:tabs>
                <w:tab w:val="left" w:pos="2835"/>
              </w:tabs>
              <w:rPr>
                <w:rFonts w:cs="Arial"/>
                <w:sz w:val="20"/>
              </w:rPr>
            </w:pPr>
            <w:r w:rsidRPr="008C0E6B">
              <w:rPr>
                <w:rFonts w:cs="Arial"/>
                <w:sz w:val="20"/>
              </w:rPr>
              <w:t>Data not held</w:t>
            </w:r>
          </w:p>
        </w:tc>
        <w:tc>
          <w:tcPr>
            <w:tcW w:w="278" w:type="dxa"/>
            <w:tcBorders>
              <w:left w:val="single" w:sz="4" w:space="0" w:color="auto"/>
            </w:tcBorders>
            <w:shd w:val="clear" w:color="auto" w:fill="D9D9D9"/>
            <w:noWrap/>
            <w:hideMark/>
          </w:tcPr>
          <w:p w14:paraId="68C857B8" w14:textId="77777777" w:rsidR="003001AA" w:rsidRPr="00652677" w:rsidRDefault="003001AA" w:rsidP="003001AA">
            <w:pPr>
              <w:tabs>
                <w:tab w:val="left" w:pos="2835"/>
              </w:tabs>
              <w:jc w:val="both"/>
              <w:rPr>
                <w:rFonts w:cs="Arial"/>
                <w:sz w:val="22"/>
                <w:szCs w:val="22"/>
              </w:rPr>
            </w:pPr>
            <w:r w:rsidRPr="00652677">
              <w:rPr>
                <w:rFonts w:cs="Arial"/>
                <w:sz w:val="22"/>
                <w:szCs w:val="22"/>
              </w:rPr>
              <w:t> </w:t>
            </w:r>
          </w:p>
        </w:tc>
      </w:tr>
      <w:tr w:rsidR="0054063C" w:rsidRPr="00652677" w14:paraId="413F4C0F" w14:textId="77777777" w:rsidTr="00960EFA">
        <w:trPr>
          <w:trHeight w:val="284"/>
        </w:trPr>
        <w:tc>
          <w:tcPr>
            <w:tcW w:w="6931" w:type="dxa"/>
            <w:shd w:val="clear" w:color="auto" w:fill="D9D9D9"/>
            <w:hideMark/>
          </w:tcPr>
          <w:p w14:paraId="11961D08" w14:textId="77777777" w:rsidR="0054063C" w:rsidRPr="00652677" w:rsidRDefault="0054063C" w:rsidP="00960EFA">
            <w:pPr>
              <w:tabs>
                <w:tab w:val="left" w:pos="2835"/>
              </w:tabs>
              <w:jc w:val="both"/>
              <w:rPr>
                <w:rFonts w:cs="Arial"/>
                <w:sz w:val="18"/>
                <w:szCs w:val="18"/>
              </w:rPr>
            </w:pPr>
            <w:r w:rsidRPr="00652677">
              <w:rPr>
                <w:rFonts w:cs="Arial"/>
                <w:sz w:val="18"/>
                <w:szCs w:val="18"/>
              </w:rPr>
              <w:t> </w:t>
            </w:r>
          </w:p>
        </w:tc>
        <w:tc>
          <w:tcPr>
            <w:tcW w:w="278" w:type="dxa"/>
            <w:shd w:val="clear" w:color="auto" w:fill="D9D9D9"/>
            <w:noWrap/>
            <w:hideMark/>
          </w:tcPr>
          <w:p w14:paraId="46E470F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44CE318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35500A8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5AB08CC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tcBorders>
            <w:shd w:val="clear" w:color="auto" w:fill="D9D9D9"/>
            <w:noWrap/>
            <w:hideMark/>
          </w:tcPr>
          <w:p w14:paraId="4215567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47A287C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3E4E3B7" w14:textId="77777777" w:rsidTr="00960EFA">
        <w:trPr>
          <w:trHeight w:val="405"/>
        </w:trPr>
        <w:tc>
          <w:tcPr>
            <w:tcW w:w="6931" w:type="dxa"/>
            <w:shd w:val="clear" w:color="auto" w:fill="D9D9D9"/>
            <w:hideMark/>
          </w:tcPr>
          <w:p w14:paraId="3455BDD5" w14:textId="77777777" w:rsidR="0054063C" w:rsidRPr="00B81927" w:rsidRDefault="0054063C" w:rsidP="00960EFA">
            <w:pPr>
              <w:tabs>
                <w:tab w:val="left" w:pos="2835"/>
              </w:tabs>
              <w:jc w:val="both"/>
              <w:rPr>
                <w:rFonts w:cs="Arial"/>
                <w:b/>
                <w:bCs/>
                <w:sz w:val="22"/>
                <w:szCs w:val="22"/>
              </w:rPr>
            </w:pPr>
            <w:r w:rsidRPr="00B81927">
              <w:rPr>
                <w:rFonts w:cs="Arial"/>
                <w:b/>
                <w:bCs/>
                <w:sz w:val="22"/>
                <w:szCs w:val="22"/>
              </w:rPr>
              <w:t>5. Fair Work and the real Living Wage</w:t>
            </w:r>
          </w:p>
        </w:tc>
        <w:tc>
          <w:tcPr>
            <w:tcW w:w="278" w:type="dxa"/>
            <w:shd w:val="clear" w:color="auto" w:fill="D9D9D9"/>
            <w:noWrap/>
            <w:hideMark/>
          </w:tcPr>
          <w:p w14:paraId="58605AC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0388AD8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2D754D2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081DFE2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01ACEDD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622D6E1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6A41498" w14:textId="77777777" w:rsidTr="00960EFA">
        <w:trPr>
          <w:trHeight w:val="300"/>
        </w:trPr>
        <w:tc>
          <w:tcPr>
            <w:tcW w:w="10340" w:type="dxa"/>
            <w:gridSpan w:val="4"/>
            <w:shd w:val="clear" w:color="auto" w:fill="D9D9D9"/>
            <w:hideMark/>
          </w:tcPr>
          <w:p w14:paraId="7F00A3EA" w14:textId="77777777" w:rsidR="0054063C" w:rsidRPr="00B81927" w:rsidRDefault="0054063C" w:rsidP="00960EFA">
            <w:pPr>
              <w:tabs>
                <w:tab w:val="left" w:pos="2835"/>
              </w:tabs>
              <w:jc w:val="both"/>
              <w:rPr>
                <w:rFonts w:cs="Arial"/>
                <w:sz w:val="22"/>
                <w:szCs w:val="22"/>
              </w:rPr>
            </w:pPr>
            <w:r w:rsidRPr="00B81927">
              <w:rPr>
                <w:rFonts w:cs="Arial"/>
                <w:sz w:val="22"/>
                <w:szCs w:val="22"/>
              </w:rPr>
              <w:t>a) Number of regulated contracts awarded during the period that included a Fair Work</w:t>
            </w:r>
            <w:r>
              <w:rPr>
                <w:rFonts w:cs="Arial"/>
                <w:sz w:val="22"/>
                <w:szCs w:val="22"/>
              </w:rPr>
              <w:t xml:space="preserve"> First</w:t>
            </w:r>
            <w:r w:rsidRPr="00B81927">
              <w:rPr>
                <w:rFonts w:cs="Arial"/>
                <w:sz w:val="22"/>
                <w:szCs w:val="22"/>
              </w:rPr>
              <w:t xml:space="preserve"> criterion.       </w:t>
            </w:r>
          </w:p>
        </w:tc>
        <w:tc>
          <w:tcPr>
            <w:tcW w:w="854" w:type="dxa"/>
            <w:tcBorders>
              <w:right w:val="single" w:sz="4" w:space="0" w:color="auto"/>
            </w:tcBorders>
            <w:shd w:val="clear" w:color="auto" w:fill="D9D9D9"/>
            <w:noWrap/>
            <w:hideMark/>
          </w:tcPr>
          <w:p w14:paraId="569D504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6C1E8365" w14:textId="2921551C" w:rsidR="0054063C" w:rsidRPr="00652677" w:rsidRDefault="00272504" w:rsidP="00960EFA">
            <w:pPr>
              <w:tabs>
                <w:tab w:val="left" w:pos="2835"/>
              </w:tabs>
              <w:rPr>
                <w:rFonts w:cs="Arial"/>
                <w:sz w:val="20"/>
              </w:rPr>
            </w:pPr>
            <w:r>
              <w:rPr>
                <w:rFonts w:cs="Arial"/>
                <w:sz w:val="20"/>
              </w:rPr>
              <w:t>1</w:t>
            </w:r>
          </w:p>
        </w:tc>
        <w:tc>
          <w:tcPr>
            <w:tcW w:w="278" w:type="dxa"/>
            <w:tcBorders>
              <w:left w:val="single" w:sz="4" w:space="0" w:color="auto"/>
            </w:tcBorders>
            <w:shd w:val="clear" w:color="auto" w:fill="D9D9D9"/>
            <w:noWrap/>
            <w:hideMark/>
          </w:tcPr>
          <w:p w14:paraId="69A3A95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3B5E349" w14:textId="77777777" w:rsidTr="00960EFA">
        <w:trPr>
          <w:trHeight w:val="300"/>
        </w:trPr>
        <w:tc>
          <w:tcPr>
            <w:tcW w:w="10340" w:type="dxa"/>
            <w:gridSpan w:val="4"/>
            <w:shd w:val="clear" w:color="auto" w:fill="D9D9D9"/>
          </w:tcPr>
          <w:p w14:paraId="1FB6E895" w14:textId="77777777" w:rsidR="0054063C" w:rsidRPr="00B81927" w:rsidRDefault="0054063C" w:rsidP="00960EFA">
            <w:pPr>
              <w:tabs>
                <w:tab w:val="left" w:pos="2835"/>
              </w:tabs>
              <w:jc w:val="both"/>
              <w:rPr>
                <w:rFonts w:cs="Arial"/>
                <w:sz w:val="22"/>
                <w:szCs w:val="22"/>
              </w:rPr>
            </w:pPr>
            <w:r w:rsidRPr="00B81927">
              <w:rPr>
                <w:rFonts w:cs="Arial"/>
                <w:sz w:val="22"/>
                <w:szCs w:val="22"/>
              </w:rPr>
              <w:t xml:space="preserve">   </w:t>
            </w:r>
          </w:p>
        </w:tc>
        <w:tc>
          <w:tcPr>
            <w:tcW w:w="854" w:type="dxa"/>
            <w:tcBorders>
              <w:right w:val="nil"/>
            </w:tcBorders>
            <w:shd w:val="clear" w:color="auto" w:fill="D9D9D9"/>
            <w:noWrap/>
          </w:tcPr>
          <w:p w14:paraId="47055C0B" w14:textId="77777777" w:rsidR="0054063C" w:rsidRPr="00652677" w:rsidRDefault="0054063C" w:rsidP="00960EFA">
            <w:pPr>
              <w:tabs>
                <w:tab w:val="left" w:pos="2835"/>
              </w:tabs>
              <w:jc w:val="both"/>
              <w:rPr>
                <w:rFonts w:cs="Arial"/>
                <w:sz w:val="22"/>
                <w:szCs w:val="22"/>
              </w:rPr>
            </w:pPr>
          </w:p>
        </w:tc>
        <w:tc>
          <w:tcPr>
            <w:tcW w:w="1984" w:type="dxa"/>
            <w:tcBorders>
              <w:top w:val="nil"/>
              <w:left w:val="nil"/>
              <w:bottom w:val="single" w:sz="4" w:space="0" w:color="auto"/>
              <w:right w:val="nil"/>
            </w:tcBorders>
            <w:shd w:val="clear" w:color="auto" w:fill="D9D9D9"/>
            <w:noWrap/>
          </w:tcPr>
          <w:p w14:paraId="33A8E983"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7213266C" w14:textId="77777777" w:rsidR="0054063C" w:rsidRPr="00652677" w:rsidRDefault="0054063C" w:rsidP="00960EFA">
            <w:pPr>
              <w:tabs>
                <w:tab w:val="left" w:pos="2835"/>
              </w:tabs>
              <w:jc w:val="both"/>
              <w:rPr>
                <w:rFonts w:cs="Arial"/>
                <w:sz w:val="22"/>
                <w:szCs w:val="22"/>
              </w:rPr>
            </w:pPr>
          </w:p>
        </w:tc>
      </w:tr>
      <w:tr w:rsidR="0054063C" w:rsidRPr="00652677" w14:paraId="24334BD7" w14:textId="77777777" w:rsidTr="00960EFA">
        <w:trPr>
          <w:trHeight w:val="300"/>
        </w:trPr>
        <w:tc>
          <w:tcPr>
            <w:tcW w:w="11194" w:type="dxa"/>
            <w:gridSpan w:val="5"/>
            <w:tcBorders>
              <w:right w:val="single" w:sz="4" w:space="0" w:color="auto"/>
            </w:tcBorders>
            <w:shd w:val="clear" w:color="auto" w:fill="D9D9D9"/>
            <w:hideMark/>
          </w:tcPr>
          <w:p w14:paraId="53DD50A5" w14:textId="77777777" w:rsidR="0054063C" w:rsidRPr="00B81927" w:rsidRDefault="0054063C" w:rsidP="00960EFA">
            <w:pPr>
              <w:tabs>
                <w:tab w:val="left" w:pos="2835"/>
              </w:tabs>
              <w:jc w:val="both"/>
              <w:rPr>
                <w:rFonts w:cs="Arial"/>
                <w:sz w:val="22"/>
                <w:szCs w:val="22"/>
              </w:rPr>
            </w:pPr>
            <w:r w:rsidRPr="00B81927">
              <w:rPr>
                <w:rFonts w:cs="Arial"/>
                <w:sz w:val="22"/>
                <w:szCs w:val="22"/>
              </w:rPr>
              <w:t xml:space="preserve">b) Number of unique suppliers who have committed to pay the real Living Wage in the delivery of a regulated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6C6B9DB5" w14:textId="6E34C9EC" w:rsidR="0054063C" w:rsidRPr="00652677" w:rsidRDefault="00F51C6C" w:rsidP="00272504">
            <w:pPr>
              <w:tabs>
                <w:tab w:val="left" w:pos="2835"/>
              </w:tabs>
              <w:rPr>
                <w:rFonts w:cs="Arial"/>
                <w:sz w:val="20"/>
              </w:rPr>
            </w:pPr>
            <w:r>
              <w:rPr>
                <w:rFonts w:cs="Arial"/>
                <w:sz w:val="20"/>
              </w:rPr>
              <w:t>6</w:t>
            </w:r>
          </w:p>
        </w:tc>
        <w:tc>
          <w:tcPr>
            <w:tcW w:w="278" w:type="dxa"/>
            <w:tcBorders>
              <w:left w:val="single" w:sz="4" w:space="0" w:color="auto"/>
            </w:tcBorders>
            <w:shd w:val="clear" w:color="auto" w:fill="D9D9D9"/>
            <w:noWrap/>
            <w:hideMark/>
          </w:tcPr>
          <w:p w14:paraId="778E2BC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6ACE1D6" w14:textId="77777777" w:rsidTr="00960EFA">
        <w:trPr>
          <w:trHeight w:val="300"/>
        </w:trPr>
        <w:tc>
          <w:tcPr>
            <w:tcW w:w="11194" w:type="dxa"/>
            <w:gridSpan w:val="5"/>
            <w:shd w:val="clear" w:color="auto" w:fill="D9D9D9"/>
          </w:tcPr>
          <w:p w14:paraId="5EF12E07" w14:textId="77777777" w:rsidR="0054063C" w:rsidRPr="00B81927" w:rsidRDefault="0054063C" w:rsidP="00960EFA">
            <w:pPr>
              <w:tabs>
                <w:tab w:val="left" w:pos="2835"/>
              </w:tabs>
              <w:jc w:val="both"/>
              <w:rPr>
                <w:rFonts w:cs="Arial"/>
                <w:sz w:val="22"/>
                <w:szCs w:val="22"/>
              </w:rPr>
            </w:pPr>
            <w:r w:rsidRPr="00B81927">
              <w:rPr>
                <w:rFonts w:cs="Arial"/>
                <w:sz w:val="22"/>
                <w:szCs w:val="22"/>
              </w:rPr>
              <w:t xml:space="preserve">    </w:t>
            </w:r>
            <w:proofErr w:type="gramStart"/>
            <w:r w:rsidRPr="00B81927">
              <w:rPr>
                <w:rFonts w:cs="Arial"/>
                <w:sz w:val="22"/>
                <w:szCs w:val="22"/>
              </w:rPr>
              <w:t>contract</w:t>
            </w:r>
            <w:proofErr w:type="gramEnd"/>
            <w:r w:rsidRPr="00B81927">
              <w:rPr>
                <w:rFonts w:cs="Arial"/>
                <w:sz w:val="22"/>
                <w:szCs w:val="22"/>
              </w:rPr>
              <w:t xml:space="preserve"> awarded during the period.</w:t>
            </w:r>
          </w:p>
        </w:tc>
        <w:tc>
          <w:tcPr>
            <w:tcW w:w="1984" w:type="dxa"/>
            <w:tcBorders>
              <w:top w:val="single" w:sz="4" w:space="0" w:color="auto"/>
              <w:bottom w:val="single" w:sz="4" w:space="0" w:color="auto"/>
            </w:tcBorders>
            <w:shd w:val="clear" w:color="auto" w:fill="D9D9D9"/>
            <w:noWrap/>
          </w:tcPr>
          <w:p w14:paraId="657FA1DA"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tcPr>
          <w:p w14:paraId="6C7103D5" w14:textId="77777777" w:rsidR="0054063C" w:rsidRPr="00652677" w:rsidRDefault="0054063C" w:rsidP="00960EFA">
            <w:pPr>
              <w:tabs>
                <w:tab w:val="left" w:pos="2835"/>
              </w:tabs>
              <w:jc w:val="both"/>
              <w:rPr>
                <w:rFonts w:cs="Arial"/>
                <w:sz w:val="22"/>
                <w:szCs w:val="22"/>
              </w:rPr>
            </w:pPr>
          </w:p>
        </w:tc>
      </w:tr>
      <w:tr w:rsidR="0054063C" w:rsidRPr="00652677" w14:paraId="3ACC193D" w14:textId="77777777" w:rsidTr="00960EFA">
        <w:trPr>
          <w:trHeight w:val="300"/>
        </w:trPr>
        <w:tc>
          <w:tcPr>
            <w:tcW w:w="11194" w:type="dxa"/>
            <w:gridSpan w:val="5"/>
            <w:tcBorders>
              <w:right w:val="single" w:sz="4" w:space="0" w:color="auto"/>
            </w:tcBorders>
            <w:shd w:val="clear" w:color="auto" w:fill="D9D9D9"/>
            <w:hideMark/>
          </w:tcPr>
          <w:p w14:paraId="7160B877" w14:textId="77777777" w:rsidR="0054063C" w:rsidRPr="00B81927" w:rsidRDefault="0054063C" w:rsidP="00960EFA">
            <w:pPr>
              <w:tabs>
                <w:tab w:val="left" w:pos="2835"/>
              </w:tabs>
              <w:jc w:val="both"/>
              <w:rPr>
                <w:rFonts w:cs="Arial"/>
                <w:sz w:val="22"/>
                <w:szCs w:val="22"/>
              </w:rPr>
            </w:pPr>
            <w:r w:rsidRPr="00B81927">
              <w:rPr>
                <w:rFonts w:cs="Arial"/>
                <w:sz w:val="22"/>
                <w:szCs w:val="22"/>
              </w:rPr>
              <w:t>c) Number of unique suppliers who are accredited Living Wage employers and were awarded a regulated</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6919263" w14:textId="7EF7750F" w:rsidR="0054063C" w:rsidRPr="00652677" w:rsidRDefault="003001AA" w:rsidP="00960EFA">
            <w:pPr>
              <w:tabs>
                <w:tab w:val="left" w:pos="2835"/>
              </w:tabs>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39A99BD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5C2BB623" w14:textId="77777777" w:rsidTr="00960EFA">
        <w:trPr>
          <w:trHeight w:val="300"/>
        </w:trPr>
        <w:tc>
          <w:tcPr>
            <w:tcW w:w="11194" w:type="dxa"/>
            <w:gridSpan w:val="5"/>
            <w:shd w:val="clear" w:color="auto" w:fill="D9D9D9"/>
          </w:tcPr>
          <w:p w14:paraId="42F1115A" w14:textId="77777777" w:rsidR="0054063C" w:rsidRPr="00B81927" w:rsidRDefault="0054063C" w:rsidP="00960EFA">
            <w:pPr>
              <w:tabs>
                <w:tab w:val="left" w:pos="2835"/>
              </w:tabs>
              <w:jc w:val="both"/>
              <w:rPr>
                <w:rFonts w:cs="Arial"/>
                <w:sz w:val="22"/>
                <w:szCs w:val="22"/>
              </w:rPr>
            </w:pPr>
            <w:r>
              <w:rPr>
                <w:rFonts w:cs="Arial"/>
                <w:sz w:val="22"/>
                <w:szCs w:val="22"/>
              </w:rPr>
              <w:t xml:space="preserve">    </w:t>
            </w:r>
            <w:proofErr w:type="gramStart"/>
            <w:r>
              <w:rPr>
                <w:rFonts w:cs="Arial"/>
                <w:sz w:val="22"/>
                <w:szCs w:val="22"/>
              </w:rPr>
              <w:t>contract</w:t>
            </w:r>
            <w:proofErr w:type="gramEnd"/>
            <w:r>
              <w:rPr>
                <w:rFonts w:cs="Arial"/>
                <w:sz w:val="22"/>
                <w:szCs w:val="22"/>
              </w:rPr>
              <w:t xml:space="preserve"> </w:t>
            </w:r>
            <w:r w:rsidRPr="00B81927">
              <w:rPr>
                <w:rFonts w:cs="Arial"/>
                <w:sz w:val="22"/>
                <w:szCs w:val="22"/>
              </w:rPr>
              <w:t>during the period.</w:t>
            </w:r>
          </w:p>
        </w:tc>
        <w:tc>
          <w:tcPr>
            <w:tcW w:w="1984" w:type="dxa"/>
            <w:tcBorders>
              <w:top w:val="single" w:sz="4" w:space="0" w:color="auto"/>
              <w:bottom w:val="nil"/>
            </w:tcBorders>
            <w:shd w:val="clear" w:color="auto" w:fill="D9D9D9"/>
            <w:noWrap/>
          </w:tcPr>
          <w:p w14:paraId="35337B85"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tcPr>
          <w:p w14:paraId="13165E48" w14:textId="77777777" w:rsidR="0054063C" w:rsidRPr="00652677" w:rsidRDefault="0054063C" w:rsidP="00960EFA">
            <w:pPr>
              <w:tabs>
                <w:tab w:val="left" w:pos="2835"/>
              </w:tabs>
              <w:jc w:val="both"/>
              <w:rPr>
                <w:rFonts w:cs="Arial"/>
                <w:sz w:val="22"/>
                <w:szCs w:val="22"/>
              </w:rPr>
            </w:pPr>
          </w:p>
        </w:tc>
      </w:tr>
      <w:tr w:rsidR="0054063C" w:rsidRPr="00652677" w14:paraId="3A811572" w14:textId="77777777" w:rsidTr="00960EFA">
        <w:trPr>
          <w:trHeight w:val="83"/>
        </w:trPr>
        <w:tc>
          <w:tcPr>
            <w:tcW w:w="6931" w:type="dxa"/>
            <w:shd w:val="clear" w:color="auto" w:fill="D9D9D9"/>
            <w:hideMark/>
          </w:tcPr>
          <w:p w14:paraId="13F74F9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11B4CC1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60055FD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493AE01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72B3F7D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nil"/>
              <w:bottom w:val="nil"/>
            </w:tcBorders>
            <w:shd w:val="clear" w:color="auto" w:fill="D9D9D9"/>
            <w:noWrap/>
            <w:hideMark/>
          </w:tcPr>
          <w:p w14:paraId="7D39093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10236FB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C4F388B" w14:textId="77777777" w:rsidTr="00960EFA">
        <w:trPr>
          <w:trHeight w:val="435"/>
        </w:trPr>
        <w:tc>
          <w:tcPr>
            <w:tcW w:w="6931" w:type="dxa"/>
            <w:shd w:val="clear" w:color="auto" w:fill="D9D9D9"/>
            <w:hideMark/>
          </w:tcPr>
          <w:p w14:paraId="05209414" w14:textId="77777777" w:rsidR="0054063C" w:rsidRPr="00B81927" w:rsidRDefault="0054063C" w:rsidP="00960EFA">
            <w:pPr>
              <w:tabs>
                <w:tab w:val="left" w:pos="2835"/>
              </w:tabs>
              <w:jc w:val="both"/>
              <w:rPr>
                <w:rFonts w:cs="Arial"/>
                <w:b/>
                <w:bCs/>
                <w:sz w:val="22"/>
                <w:szCs w:val="22"/>
              </w:rPr>
            </w:pPr>
            <w:r w:rsidRPr="00B81927">
              <w:rPr>
                <w:rFonts w:cs="Arial"/>
                <w:b/>
                <w:bCs/>
                <w:sz w:val="22"/>
                <w:szCs w:val="22"/>
              </w:rPr>
              <w:t>6. Payment performance</w:t>
            </w:r>
          </w:p>
        </w:tc>
        <w:tc>
          <w:tcPr>
            <w:tcW w:w="278" w:type="dxa"/>
            <w:shd w:val="clear" w:color="auto" w:fill="D9D9D9"/>
            <w:noWrap/>
            <w:hideMark/>
          </w:tcPr>
          <w:p w14:paraId="4DDD78B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446BE55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7A49CF3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7C9F229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nil"/>
              <w:bottom w:val="single" w:sz="4" w:space="0" w:color="auto"/>
            </w:tcBorders>
            <w:shd w:val="clear" w:color="auto" w:fill="D9D9D9"/>
            <w:noWrap/>
            <w:hideMark/>
          </w:tcPr>
          <w:p w14:paraId="7FFE918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6422F64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8A4ED99" w14:textId="77777777" w:rsidTr="00960EFA">
        <w:trPr>
          <w:trHeight w:val="300"/>
        </w:trPr>
        <w:tc>
          <w:tcPr>
            <w:tcW w:w="6931" w:type="dxa"/>
            <w:shd w:val="clear" w:color="auto" w:fill="D9D9D9"/>
            <w:hideMark/>
          </w:tcPr>
          <w:p w14:paraId="76390728" w14:textId="77777777" w:rsidR="0054063C" w:rsidRPr="00652677" w:rsidRDefault="0054063C" w:rsidP="00960EFA">
            <w:pPr>
              <w:tabs>
                <w:tab w:val="left" w:pos="2835"/>
              </w:tabs>
              <w:jc w:val="both"/>
              <w:rPr>
                <w:rFonts w:cs="Arial"/>
                <w:sz w:val="22"/>
                <w:szCs w:val="22"/>
              </w:rPr>
            </w:pPr>
            <w:r w:rsidRPr="00652677">
              <w:rPr>
                <w:rFonts w:cs="Arial"/>
                <w:sz w:val="22"/>
                <w:szCs w:val="22"/>
              </w:rPr>
              <w:t>a) Number of valid invoices received during the reporting period.</w:t>
            </w:r>
          </w:p>
        </w:tc>
        <w:tc>
          <w:tcPr>
            <w:tcW w:w="278" w:type="dxa"/>
            <w:shd w:val="clear" w:color="auto" w:fill="D9D9D9"/>
            <w:noWrap/>
            <w:hideMark/>
          </w:tcPr>
          <w:p w14:paraId="04D4817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6778914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1769DD6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535EBFD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4F32ACB" w14:textId="521C0343" w:rsidR="0054063C" w:rsidRPr="00652677" w:rsidRDefault="006E7576" w:rsidP="004B4361">
            <w:pPr>
              <w:tabs>
                <w:tab w:val="left" w:pos="2835"/>
              </w:tabs>
              <w:rPr>
                <w:rFonts w:cs="Arial"/>
                <w:sz w:val="20"/>
              </w:rPr>
            </w:pPr>
            <w:r>
              <w:rPr>
                <w:rFonts w:cs="Arial"/>
                <w:sz w:val="20"/>
              </w:rPr>
              <w:t>38,756</w:t>
            </w:r>
            <w:r w:rsidR="004B4361">
              <w:rPr>
                <w:rFonts w:cs="Arial"/>
                <w:sz w:val="20"/>
              </w:rPr>
              <w:t xml:space="preserve"> </w:t>
            </w:r>
          </w:p>
        </w:tc>
        <w:tc>
          <w:tcPr>
            <w:tcW w:w="278" w:type="dxa"/>
            <w:tcBorders>
              <w:left w:val="single" w:sz="4" w:space="0" w:color="auto"/>
            </w:tcBorders>
            <w:shd w:val="clear" w:color="auto" w:fill="D9D9D9"/>
            <w:noWrap/>
            <w:hideMark/>
          </w:tcPr>
          <w:p w14:paraId="2FBD9FB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499A21E" w14:textId="77777777" w:rsidTr="00960EFA">
        <w:trPr>
          <w:trHeight w:val="315"/>
        </w:trPr>
        <w:tc>
          <w:tcPr>
            <w:tcW w:w="11194" w:type="dxa"/>
            <w:gridSpan w:val="5"/>
            <w:tcBorders>
              <w:right w:val="single" w:sz="4" w:space="0" w:color="auto"/>
            </w:tcBorders>
            <w:shd w:val="clear" w:color="auto" w:fill="D9D9D9"/>
            <w:hideMark/>
          </w:tcPr>
          <w:p w14:paraId="0A3BD051" w14:textId="77777777" w:rsidR="0054063C" w:rsidRPr="00652677" w:rsidRDefault="0054063C" w:rsidP="00960EFA">
            <w:pPr>
              <w:tabs>
                <w:tab w:val="left" w:pos="2835"/>
              </w:tabs>
              <w:jc w:val="both"/>
              <w:rPr>
                <w:rFonts w:cs="Arial"/>
                <w:sz w:val="22"/>
                <w:szCs w:val="22"/>
              </w:rPr>
            </w:pPr>
            <w:r w:rsidRPr="00652677">
              <w:rPr>
                <w:rFonts w:cs="Arial"/>
                <w:sz w:val="22"/>
                <w:szCs w:val="22"/>
              </w:rPr>
              <w:t>b) Percentage of invoices paid on time during the period</w:t>
            </w:r>
            <w:r w:rsidRPr="00652677">
              <w:rPr>
                <w:rFonts w:cs="Arial"/>
                <w:sz w:val="20"/>
              </w:rPr>
              <w:t xml:space="preserve"> (</w:t>
            </w:r>
            <w:r w:rsidRPr="00652677">
              <w:rPr>
                <w:rFonts w:cs="Arial"/>
                <w:sz w:val="22"/>
                <w:szCs w:val="22"/>
              </w:rPr>
              <w:t xml:space="preserve">“On time” means within the time period set out in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33B35CB6" w14:textId="75A82B85" w:rsidR="0054063C" w:rsidRPr="00652677" w:rsidRDefault="006E7576" w:rsidP="00960EFA">
            <w:pPr>
              <w:tabs>
                <w:tab w:val="left" w:pos="2835"/>
              </w:tabs>
              <w:rPr>
                <w:rFonts w:cs="Arial"/>
                <w:sz w:val="20"/>
              </w:rPr>
            </w:pPr>
            <w:r>
              <w:rPr>
                <w:rFonts w:cs="Arial"/>
                <w:sz w:val="20"/>
              </w:rPr>
              <w:t>97%</w:t>
            </w:r>
          </w:p>
        </w:tc>
        <w:tc>
          <w:tcPr>
            <w:tcW w:w="278" w:type="dxa"/>
            <w:tcBorders>
              <w:left w:val="single" w:sz="4" w:space="0" w:color="auto"/>
            </w:tcBorders>
            <w:shd w:val="clear" w:color="auto" w:fill="D9D9D9"/>
            <w:noWrap/>
            <w:hideMark/>
          </w:tcPr>
          <w:p w14:paraId="02F88F2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161AC4E" w14:textId="77777777" w:rsidTr="00960EFA">
        <w:trPr>
          <w:trHeight w:val="315"/>
        </w:trPr>
        <w:tc>
          <w:tcPr>
            <w:tcW w:w="11194" w:type="dxa"/>
            <w:gridSpan w:val="5"/>
            <w:tcBorders>
              <w:right w:val="nil"/>
            </w:tcBorders>
            <w:shd w:val="clear" w:color="auto" w:fill="D9D9D9"/>
          </w:tcPr>
          <w:p w14:paraId="64ED1A89" w14:textId="77777777" w:rsidR="0054063C" w:rsidRPr="00652677" w:rsidRDefault="0054063C" w:rsidP="00960EFA">
            <w:pPr>
              <w:tabs>
                <w:tab w:val="left" w:pos="270"/>
                <w:tab w:val="left" w:pos="2835"/>
              </w:tabs>
              <w:jc w:val="both"/>
              <w:rPr>
                <w:rFonts w:cs="Arial"/>
                <w:sz w:val="22"/>
                <w:szCs w:val="22"/>
              </w:rPr>
            </w:pPr>
            <w:r w:rsidRPr="00652677">
              <w:rPr>
                <w:rFonts w:cs="Arial"/>
                <w:sz w:val="22"/>
                <w:szCs w:val="22"/>
              </w:rPr>
              <w:t xml:space="preserve">    </w:t>
            </w:r>
            <w:proofErr w:type="gramStart"/>
            <w:r w:rsidRPr="00652677">
              <w:rPr>
                <w:rFonts w:cs="Arial"/>
                <w:sz w:val="22"/>
                <w:szCs w:val="22"/>
              </w:rPr>
              <w:t>the</w:t>
            </w:r>
            <w:proofErr w:type="gramEnd"/>
            <w:r w:rsidRPr="00652677">
              <w:rPr>
                <w:rFonts w:cs="Arial"/>
                <w:sz w:val="22"/>
                <w:szCs w:val="22"/>
              </w:rPr>
              <w:t xml:space="preserve"> contract terms.)</w:t>
            </w:r>
          </w:p>
        </w:tc>
        <w:tc>
          <w:tcPr>
            <w:tcW w:w="1984" w:type="dxa"/>
            <w:tcBorders>
              <w:top w:val="nil"/>
              <w:left w:val="nil"/>
              <w:bottom w:val="single" w:sz="4" w:space="0" w:color="auto"/>
              <w:right w:val="nil"/>
            </w:tcBorders>
            <w:shd w:val="clear" w:color="auto" w:fill="D9D9D9"/>
            <w:noWrap/>
          </w:tcPr>
          <w:p w14:paraId="771FEF1B" w14:textId="77777777" w:rsidR="0054063C" w:rsidRPr="00652677" w:rsidRDefault="0054063C" w:rsidP="00960EFA">
            <w:pPr>
              <w:tabs>
                <w:tab w:val="left" w:pos="2835"/>
              </w:tabs>
              <w:rPr>
                <w:rFonts w:cs="Arial"/>
                <w:sz w:val="20"/>
              </w:rPr>
            </w:pPr>
          </w:p>
        </w:tc>
        <w:tc>
          <w:tcPr>
            <w:tcW w:w="278" w:type="dxa"/>
            <w:tcBorders>
              <w:left w:val="nil"/>
            </w:tcBorders>
            <w:shd w:val="clear" w:color="auto" w:fill="D9D9D9"/>
            <w:noWrap/>
          </w:tcPr>
          <w:p w14:paraId="1F24C9E2" w14:textId="77777777" w:rsidR="0054063C" w:rsidRPr="00652677" w:rsidRDefault="0054063C" w:rsidP="00960EFA">
            <w:pPr>
              <w:tabs>
                <w:tab w:val="left" w:pos="2835"/>
              </w:tabs>
              <w:jc w:val="both"/>
              <w:rPr>
                <w:rFonts w:cs="Arial"/>
                <w:sz w:val="22"/>
                <w:szCs w:val="22"/>
              </w:rPr>
            </w:pPr>
          </w:p>
        </w:tc>
      </w:tr>
      <w:tr w:rsidR="0054063C" w:rsidRPr="00652677" w14:paraId="634CA27A" w14:textId="77777777" w:rsidTr="00960EFA">
        <w:trPr>
          <w:trHeight w:val="315"/>
        </w:trPr>
        <w:tc>
          <w:tcPr>
            <w:tcW w:w="11194" w:type="dxa"/>
            <w:gridSpan w:val="5"/>
            <w:tcBorders>
              <w:right w:val="single" w:sz="4" w:space="0" w:color="auto"/>
            </w:tcBorders>
            <w:shd w:val="clear" w:color="auto" w:fill="D9D9D9"/>
            <w:hideMark/>
          </w:tcPr>
          <w:p w14:paraId="7B1C17EE"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c) Number of regulated contracts awarded during the period containing a contract term requiring the prompt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FCEFF5E" w14:textId="3BF5AAA9" w:rsidR="0054063C" w:rsidRPr="00652677" w:rsidRDefault="006E7576" w:rsidP="00960EFA">
            <w:pPr>
              <w:tabs>
                <w:tab w:val="left" w:pos="2835"/>
              </w:tabs>
              <w:rPr>
                <w:rFonts w:cs="Arial"/>
                <w:sz w:val="20"/>
              </w:rPr>
            </w:pPr>
            <w:r>
              <w:rPr>
                <w:rFonts w:cs="Arial"/>
                <w:sz w:val="20"/>
              </w:rPr>
              <w:t>Same as contract</w:t>
            </w:r>
          </w:p>
        </w:tc>
        <w:tc>
          <w:tcPr>
            <w:tcW w:w="278" w:type="dxa"/>
            <w:tcBorders>
              <w:left w:val="single" w:sz="4" w:space="0" w:color="auto"/>
            </w:tcBorders>
            <w:shd w:val="clear" w:color="auto" w:fill="D9D9D9"/>
            <w:noWrap/>
            <w:hideMark/>
          </w:tcPr>
          <w:p w14:paraId="4327A75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12EC327" w14:textId="77777777" w:rsidTr="00960EFA">
        <w:trPr>
          <w:trHeight w:val="315"/>
        </w:trPr>
        <w:tc>
          <w:tcPr>
            <w:tcW w:w="11194" w:type="dxa"/>
            <w:gridSpan w:val="5"/>
            <w:shd w:val="clear" w:color="auto" w:fill="D9D9D9"/>
          </w:tcPr>
          <w:p w14:paraId="0E0220A7"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w:t>
            </w:r>
            <w:proofErr w:type="gramStart"/>
            <w:r w:rsidRPr="00652677">
              <w:rPr>
                <w:rFonts w:cs="Arial"/>
                <w:sz w:val="22"/>
                <w:szCs w:val="22"/>
              </w:rPr>
              <w:t>payment</w:t>
            </w:r>
            <w:proofErr w:type="gramEnd"/>
            <w:r w:rsidRPr="00652677">
              <w:rPr>
                <w:rFonts w:cs="Arial"/>
                <w:sz w:val="22"/>
                <w:szCs w:val="22"/>
              </w:rPr>
              <w:t xml:space="preserve"> of invoices in public contract supply chains.</w:t>
            </w:r>
          </w:p>
        </w:tc>
        <w:tc>
          <w:tcPr>
            <w:tcW w:w="1984" w:type="dxa"/>
            <w:tcBorders>
              <w:top w:val="single" w:sz="4" w:space="0" w:color="auto"/>
              <w:bottom w:val="single" w:sz="4" w:space="0" w:color="auto"/>
            </w:tcBorders>
            <w:shd w:val="clear" w:color="auto" w:fill="D9D9D9"/>
            <w:noWrap/>
          </w:tcPr>
          <w:p w14:paraId="02AB6397"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tcPr>
          <w:p w14:paraId="04183ED2" w14:textId="77777777" w:rsidR="0054063C" w:rsidRPr="00652677" w:rsidRDefault="0054063C" w:rsidP="00960EFA">
            <w:pPr>
              <w:tabs>
                <w:tab w:val="left" w:pos="2835"/>
              </w:tabs>
              <w:jc w:val="both"/>
              <w:rPr>
                <w:rFonts w:cs="Arial"/>
                <w:sz w:val="22"/>
                <w:szCs w:val="22"/>
              </w:rPr>
            </w:pPr>
          </w:p>
        </w:tc>
      </w:tr>
      <w:tr w:rsidR="0054063C" w:rsidRPr="00652677" w14:paraId="3F215AB7" w14:textId="77777777" w:rsidTr="00960EFA">
        <w:trPr>
          <w:trHeight w:val="315"/>
        </w:trPr>
        <w:tc>
          <w:tcPr>
            <w:tcW w:w="11194" w:type="dxa"/>
            <w:gridSpan w:val="5"/>
            <w:tcBorders>
              <w:right w:val="single" w:sz="4" w:space="0" w:color="auto"/>
            </w:tcBorders>
            <w:shd w:val="clear" w:color="auto" w:fill="D9D9D9"/>
            <w:hideMark/>
          </w:tcPr>
          <w:p w14:paraId="6A0176DD"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d) Number of concerns raised by sub-contractors about the timely payment of invoices within the supply chain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5539E6B8" w14:textId="52BE16E0" w:rsidR="0054063C" w:rsidRPr="00652677" w:rsidRDefault="003001AA" w:rsidP="00960EFA">
            <w:pPr>
              <w:tabs>
                <w:tab w:val="left" w:pos="2835"/>
              </w:tabs>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29550EB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5DBD34E8" w14:textId="77777777" w:rsidTr="00960EFA">
        <w:trPr>
          <w:trHeight w:val="315"/>
        </w:trPr>
        <w:tc>
          <w:tcPr>
            <w:tcW w:w="11194" w:type="dxa"/>
            <w:gridSpan w:val="5"/>
            <w:shd w:val="clear" w:color="auto" w:fill="D9D9D9"/>
          </w:tcPr>
          <w:p w14:paraId="7DA20414"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w:t>
            </w:r>
            <w:proofErr w:type="gramStart"/>
            <w:r w:rsidRPr="00652677">
              <w:rPr>
                <w:rFonts w:cs="Arial"/>
                <w:sz w:val="22"/>
                <w:szCs w:val="22"/>
              </w:rPr>
              <w:t>of</w:t>
            </w:r>
            <w:proofErr w:type="gramEnd"/>
            <w:r w:rsidRPr="00652677">
              <w:rPr>
                <w:rFonts w:cs="Arial"/>
                <w:sz w:val="22"/>
                <w:szCs w:val="22"/>
              </w:rPr>
              <w:t xml:space="preserve"> public contracts.</w:t>
            </w:r>
          </w:p>
        </w:tc>
        <w:tc>
          <w:tcPr>
            <w:tcW w:w="1984" w:type="dxa"/>
            <w:tcBorders>
              <w:top w:val="single" w:sz="4" w:space="0" w:color="auto"/>
            </w:tcBorders>
            <w:shd w:val="clear" w:color="auto" w:fill="D9D9D9"/>
            <w:noWrap/>
          </w:tcPr>
          <w:p w14:paraId="4B837F28" w14:textId="77777777" w:rsidR="0054063C" w:rsidRPr="00652677" w:rsidRDefault="0054063C" w:rsidP="00960EFA">
            <w:pPr>
              <w:tabs>
                <w:tab w:val="left" w:pos="2835"/>
              </w:tabs>
              <w:jc w:val="both"/>
              <w:rPr>
                <w:rFonts w:cs="Arial"/>
                <w:sz w:val="22"/>
                <w:szCs w:val="22"/>
              </w:rPr>
            </w:pPr>
          </w:p>
        </w:tc>
        <w:tc>
          <w:tcPr>
            <w:tcW w:w="278" w:type="dxa"/>
            <w:tcBorders>
              <w:bottom w:val="nil"/>
            </w:tcBorders>
            <w:shd w:val="clear" w:color="auto" w:fill="D9D9D9"/>
            <w:noWrap/>
          </w:tcPr>
          <w:p w14:paraId="0EB2002B" w14:textId="77777777" w:rsidR="0054063C" w:rsidRPr="00652677" w:rsidRDefault="0054063C" w:rsidP="00960EFA">
            <w:pPr>
              <w:tabs>
                <w:tab w:val="left" w:pos="2835"/>
              </w:tabs>
              <w:jc w:val="both"/>
              <w:rPr>
                <w:rFonts w:cs="Arial"/>
                <w:sz w:val="22"/>
                <w:szCs w:val="22"/>
              </w:rPr>
            </w:pPr>
          </w:p>
        </w:tc>
      </w:tr>
      <w:tr w:rsidR="0054063C" w:rsidRPr="00652677" w14:paraId="4B7CD232" w14:textId="77777777" w:rsidTr="00960EFA">
        <w:trPr>
          <w:trHeight w:val="150"/>
        </w:trPr>
        <w:tc>
          <w:tcPr>
            <w:tcW w:w="6931" w:type="dxa"/>
            <w:shd w:val="clear" w:color="auto" w:fill="D9D9D9"/>
            <w:hideMark/>
          </w:tcPr>
          <w:p w14:paraId="3EA3867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226A696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675B97D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3FDE29F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top w:val="nil"/>
              <w:bottom w:val="nil"/>
            </w:tcBorders>
            <w:shd w:val="clear" w:color="auto" w:fill="D9D9D9"/>
            <w:noWrap/>
            <w:hideMark/>
          </w:tcPr>
          <w:p w14:paraId="48FCCE6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nil"/>
              <w:bottom w:val="nil"/>
            </w:tcBorders>
            <w:shd w:val="clear" w:color="auto" w:fill="D9D9D9"/>
            <w:noWrap/>
            <w:hideMark/>
          </w:tcPr>
          <w:p w14:paraId="25875848" w14:textId="77777777" w:rsidR="0054063C" w:rsidRDefault="0054063C" w:rsidP="00960EFA">
            <w:pPr>
              <w:tabs>
                <w:tab w:val="left" w:pos="2835"/>
              </w:tabs>
              <w:jc w:val="both"/>
              <w:rPr>
                <w:rFonts w:cs="Arial"/>
                <w:sz w:val="22"/>
                <w:szCs w:val="22"/>
              </w:rPr>
            </w:pPr>
            <w:r w:rsidRPr="00652677">
              <w:rPr>
                <w:rFonts w:cs="Arial"/>
                <w:sz w:val="22"/>
                <w:szCs w:val="22"/>
              </w:rPr>
              <w:t> </w:t>
            </w:r>
          </w:p>
          <w:p w14:paraId="5452763B" w14:textId="77777777" w:rsidR="0054063C" w:rsidRPr="00652677" w:rsidRDefault="0054063C" w:rsidP="00960EFA">
            <w:pPr>
              <w:tabs>
                <w:tab w:val="left" w:pos="2835"/>
              </w:tabs>
              <w:jc w:val="both"/>
              <w:rPr>
                <w:rFonts w:cs="Arial"/>
                <w:sz w:val="22"/>
                <w:szCs w:val="22"/>
              </w:rPr>
            </w:pPr>
          </w:p>
        </w:tc>
        <w:tc>
          <w:tcPr>
            <w:tcW w:w="278" w:type="dxa"/>
            <w:tcBorders>
              <w:top w:val="nil"/>
              <w:bottom w:val="nil"/>
              <w:right w:val="single" w:sz="4" w:space="0" w:color="auto"/>
            </w:tcBorders>
            <w:shd w:val="clear" w:color="auto" w:fill="D9D9D9"/>
            <w:noWrap/>
            <w:hideMark/>
          </w:tcPr>
          <w:p w14:paraId="7A8E987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513F2F25" w14:textId="77777777" w:rsidTr="00960EFA">
        <w:trPr>
          <w:trHeight w:val="273"/>
        </w:trPr>
        <w:tc>
          <w:tcPr>
            <w:tcW w:w="6931" w:type="dxa"/>
            <w:shd w:val="clear" w:color="auto" w:fill="D9D9D9"/>
          </w:tcPr>
          <w:p w14:paraId="0E989977" w14:textId="77777777" w:rsidR="0054063C" w:rsidRPr="00652677" w:rsidRDefault="0054063C" w:rsidP="00960EFA">
            <w:pPr>
              <w:tabs>
                <w:tab w:val="left" w:pos="2835"/>
              </w:tabs>
              <w:jc w:val="both"/>
              <w:rPr>
                <w:rFonts w:cs="Arial"/>
                <w:b/>
                <w:bCs/>
                <w:sz w:val="22"/>
                <w:szCs w:val="22"/>
                <w:u w:val="single"/>
              </w:rPr>
            </w:pPr>
          </w:p>
        </w:tc>
        <w:tc>
          <w:tcPr>
            <w:tcW w:w="278" w:type="dxa"/>
            <w:shd w:val="clear" w:color="auto" w:fill="D9D9D9"/>
            <w:noWrap/>
          </w:tcPr>
          <w:p w14:paraId="0F4420C8" w14:textId="77777777" w:rsidR="0054063C" w:rsidRPr="00652677" w:rsidRDefault="0054063C" w:rsidP="00960EFA">
            <w:pPr>
              <w:tabs>
                <w:tab w:val="left" w:pos="2835"/>
              </w:tabs>
              <w:jc w:val="both"/>
              <w:rPr>
                <w:rFonts w:cs="Arial"/>
                <w:sz w:val="22"/>
                <w:szCs w:val="22"/>
              </w:rPr>
            </w:pPr>
          </w:p>
        </w:tc>
        <w:tc>
          <w:tcPr>
            <w:tcW w:w="940" w:type="dxa"/>
            <w:shd w:val="clear" w:color="auto" w:fill="D9D9D9"/>
            <w:noWrap/>
          </w:tcPr>
          <w:p w14:paraId="43AA5520" w14:textId="77777777" w:rsidR="0054063C" w:rsidRPr="00652677" w:rsidRDefault="0054063C" w:rsidP="00960EFA">
            <w:pPr>
              <w:tabs>
                <w:tab w:val="left" w:pos="2835"/>
              </w:tabs>
              <w:jc w:val="both"/>
              <w:rPr>
                <w:rFonts w:cs="Arial"/>
                <w:sz w:val="22"/>
                <w:szCs w:val="22"/>
              </w:rPr>
            </w:pPr>
          </w:p>
        </w:tc>
        <w:tc>
          <w:tcPr>
            <w:tcW w:w="2191" w:type="dxa"/>
            <w:shd w:val="clear" w:color="auto" w:fill="D9D9D9"/>
            <w:noWrap/>
          </w:tcPr>
          <w:p w14:paraId="78907680" w14:textId="77777777" w:rsidR="0054063C" w:rsidRPr="00652677" w:rsidRDefault="0054063C" w:rsidP="00960EFA">
            <w:pPr>
              <w:tabs>
                <w:tab w:val="left" w:pos="2835"/>
              </w:tabs>
              <w:jc w:val="both"/>
              <w:rPr>
                <w:rFonts w:cs="Arial"/>
                <w:sz w:val="22"/>
                <w:szCs w:val="22"/>
              </w:rPr>
            </w:pPr>
          </w:p>
        </w:tc>
        <w:tc>
          <w:tcPr>
            <w:tcW w:w="854" w:type="dxa"/>
            <w:tcBorders>
              <w:top w:val="nil"/>
              <w:bottom w:val="nil"/>
            </w:tcBorders>
            <w:shd w:val="clear" w:color="auto" w:fill="D9D9D9"/>
            <w:noWrap/>
          </w:tcPr>
          <w:p w14:paraId="591F1073" w14:textId="77777777" w:rsidR="0054063C" w:rsidRPr="00652677" w:rsidRDefault="0054063C" w:rsidP="00960EFA">
            <w:pPr>
              <w:tabs>
                <w:tab w:val="left" w:pos="2835"/>
              </w:tabs>
              <w:jc w:val="both"/>
              <w:rPr>
                <w:rFonts w:cs="Arial"/>
                <w:sz w:val="22"/>
                <w:szCs w:val="22"/>
              </w:rPr>
            </w:pPr>
          </w:p>
        </w:tc>
        <w:tc>
          <w:tcPr>
            <w:tcW w:w="1984" w:type="dxa"/>
            <w:tcBorders>
              <w:top w:val="nil"/>
              <w:bottom w:val="nil"/>
            </w:tcBorders>
            <w:shd w:val="clear" w:color="auto" w:fill="D9D9D9"/>
            <w:noWrap/>
          </w:tcPr>
          <w:p w14:paraId="17C6E0AD" w14:textId="77777777" w:rsidR="0054063C" w:rsidRPr="00652677" w:rsidRDefault="0054063C" w:rsidP="00960EFA">
            <w:pPr>
              <w:tabs>
                <w:tab w:val="left" w:pos="2835"/>
              </w:tabs>
              <w:jc w:val="both"/>
              <w:rPr>
                <w:rFonts w:cs="Arial"/>
                <w:sz w:val="22"/>
                <w:szCs w:val="22"/>
              </w:rPr>
            </w:pPr>
          </w:p>
        </w:tc>
        <w:tc>
          <w:tcPr>
            <w:tcW w:w="278" w:type="dxa"/>
            <w:tcBorders>
              <w:top w:val="nil"/>
              <w:bottom w:val="nil"/>
              <w:right w:val="single" w:sz="4" w:space="0" w:color="auto"/>
            </w:tcBorders>
            <w:shd w:val="clear" w:color="auto" w:fill="D9D9D9"/>
            <w:noWrap/>
          </w:tcPr>
          <w:p w14:paraId="43A5F89B" w14:textId="77777777" w:rsidR="0054063C" w:rsidRPr="00652677" w:rsidRDefault="0054063C" w:rsidP="00960EFA">
            <w:pPr>
              <w:tabs>
                <w:tab w:val="left" w:pos="2835"/>
              </w:tabs>
              <w:jc w:val="both"/>
              <w:rPr>
                <w:rFonts w:cs="Arial"/>
                <w:sz w:val="22"/>
                <w:szCs w:val="22"/>
              </w:rPr>
            </w:pPr>
          </w:p>
        </w:tc>
      </w:tr>
      <w:tr w:rsidR="0054063C" w:rsidRPr="00652677" w14:paraId="5CAC5C13" w14:textId="77777777" w:rsidTr="00960EFA">
        <w:trPr>
          <w:trHeight w:val="273"/>
        </w:trPr>
        <w:tc>
          <w:tcPr>
            <w:tcW w:w="6931" w:type="dxa"/>
            <w:shd w:val="clear" w:color="auto" w:fill="D9D9D9"/>
          </w:tcPr>
          <w:p w14:paraId="00007A4F" w14:textId="77777777" w:rsidR="0054063C" w:rsidRPr="00652677" w:rsidRDefault="0054063C" w:rsidP="00960EFA">
            <w:pPr>
              <w:tabs>
                <w:tab w:val="left" w:pos="2835"/>
              </w:tabs>
              <w:jc w:val="both"/>
              <w:rPr>
                <w:rFonts w:cs="Arial"/>
                <w:b/>
                <w:bCs/>
                <w:sz w:val="22"/>
                <w:szCs w:val="22"/>
                <w:u w:val="single"/>
              </w:rPr>
            </w:pPr>
          </w:p>
        </w:tc>
        <w:tc>
          <w:tcPr>
            <w:tcW w:w="278" w:type="dxa"/>
            <w:shd w:val="clear" w:color="auto" w:fill="D9D9D9"/>
            <w:noWrap/>
          </w:tcPr>
          <w:p w14:paraId="2D60D056" w14:textId="77777777" w:rsidR="0054063C" w:rsidRPr="00652677" w:rsidRDefault="0054063C" w:rsidP="00960EFA">
            <w:pPr>
              <w:tabs>
                <w:tab w:val="left" w:pos="2835"/>
              </w:tabs>
              <w:jc w:val="both"/>
              <w:rPr>
                <w:rFonts w:cs="Arial"/>
                <w:sz w:val="22"/>
                <w:szCs w:val="22"/>
              </w:rPr>
            </w:pPr>
          </w:p>
        </w:tc>
        <w:tc>
          <w:tcPr>
            <w:tcW w:w="940" w:type="dxa"/>
            <w:shd w:val="clear" w:color="auto" w:fill="D9D9D9"/>
            <w:noWrap/>
          </w:tcPr>
          <w:p w14:paraId="76255074" w14:textId="77777777" w:rsidR="0054063C" w:rsidRPr="00652677" w:rsidRDefault="0054063C" w:rsidP="00960EFA">
            <w:pPr>
              <w:tabs>
                <w:tab w:val="left" w:pos="2835"/>
              </w:tabs>
              <w:jc w:val="both"/>
              <w:rPr>
                <w:rFonts w:cs="Arial"/>
                <w:sz w:val="22"/>
                <w:szCs w:val="22"/>
              </w:rPr>
            </w:pPr>
          </w:p>
        </w:tc>
        <w:tc>
          <w:tcPr>
            <w:tcW w:w="2191" w:type="dxa"/>
            <w:shd w:val="clear" w:color="auto" w:fill="D9D9D9"/>
            <w:noWrap/>
          </w:tcPr>
          <w:p w14:paraId="108C5845" w14:textId="77777777" w:rsidR="0054063C" w:rsidRPr="00652677" w:rsidRDefault="0054063C" w:rsidP="00960EFA">
            <w:pPr>
              <w:tabs>
                <w:tab w:val="left" w:pos="2835"/>
              </w:tabs>
              <w:jc w:val="both"/>
              <w:rPr>
                <w:rFonts w:cs="Arial"/>
                <w:sz w:val="22"/>
                <w:szCs w:val="22"/>
              </w:rPr>
            </w:pPr>
          </w:p>
        </w:tc>
        <w:tc>
          <w:tcPr>
            <w:tcW w:w="854" w:type="dxa"/>
            <w:tcBorders>
              <w:top w:val="nil"/>
              <w:bottom w:val="nil"/>
            </w:tcBorders>
            <w:shd w:val="clear" w:color="auto" w:fill="D9D9D9"/>
            <w:noWrap/>
          </w:tcPr>
          <w:p w14:paraId="732318B8" w14:textId="77777777" w:rsidR="0054063C" w:rsidRPr="00652677" w:rsidRDefault="0054063C" w:rsidP="00960EFA">
            <w:pPr>
              <w:tabs>
                <w:tab w:val="left" w:pos="2835"/>
              </w:tabs>
              <w:jc w:val="both"/>
              <w:rPr>
                <w:rFonts w:cs="Arial"/>
                <w:sz w:val="22"/>
                <w:szCs w:val="22"/>
              </w:rPr>
            </w:pPr>
          </w:p>
        </w:tc>
        <w:tc>
          <w:tcPr>
            <w:tcW w:w="1984" w:type="dxa"/>
            <w:tcBorders>
              <w:top w:val="nil"/>
              <w:bottom w:val="nil"/>
            </w:tcBorders>
            <w:shd w:val="clear" w:color="auto" w:fill="D9D9D9"/>
            <w:noWrap/>
          </w:tcPr>
          <w:p w14:paraId="247839E4" w14:textId="77777777" w:rsidR="0054063C" w:rsidRPr="00652677" w:rsidRDefault="0054063C" w:rsidP="00960EFA">
            <w:pPr>
              <w:tabs>
                <w:tab w:val="left" w:pos="2835"/>
              </w:tabs>
              <w:jc w:val="both"/>
              <w:rPr>
                <w:rFonts w:cs="Arial"/>
                <w:sz w:val="22"/>
                <w:szCs w:val="22"/>
              </w:rPr>
            </w:pPr>
          </w:p>
        </w:tc>
        <w:tc>
          <w:tcPr>
            <w:tcW w:w="278" w:type="dxa"/>
            <w:tcBorders>
              <w:top w:val="nil"/>
              <w:bottom w:val="nil"/>
              <w:right w:val="single" w:sz="4" w:space="0" w:color="auto"/>
            </w:tcBorders>
            <w:shd w:val="clear" w:color="auto" w:fill="D9D9D9"/>
            <w:noWrap/>
          </w:tcPr>
          <w:p w14:paraId="33519ACC" w14:textId="77777777" w:rsidR="0054063C" w:rsidRPr="00652677" w:rsidRDefault="0054063C" w:rsidP="00960EFA">
            <w:pPr>
              <w:tabs>
                <w:tab w:val="left" w:pos="2835"/>
              </w:tabs>
              <w:jc w:val="both"/>
              <w:rPr>
                <w:rFonts w:cs="Arial"/>
                <w:sz w:val="22"/>
                <w:szCs w:val="22"/>
              </w:rPr>
            </w:pPr>
          </w:p>
        </w:tc>
      </w:tr>
      <w:tr w:rsidR="0054063C" w:rsidRPr="00652677" w14:paraId="3E4D1C74" w14:textId="77777777" w:rsidTr="00960EFA">
        <w:trPr>
          <w:trHeight w:val="273"/>
        </w:trPr>
        <w:tc>
          <w:tcPr>
            <w:tcW w:w="6931" w:type="dxa"/>
            <w:shd w:val="clear" w:color="auto" w:fill="D9D9D9"/>
          </w:tcPr>
          <w:p w14:paraId="5B55282E" w14:textId="77777777" w:rsidR="0054063C" w:rsidRPr="00652677" w:rsidRDefault="0054063C" w:rsidP="00960EFA">
            <w:pPr>
              <w:tabs>
                <w:tab w:val="left" w:pos="2835"/>
              </w:tabs>
              <w:jc w:val="both"/>
              <w:rPr>
                <w:rFonts w:cs="Arial"/>
                <w:b/>
                <w:bCs/>
                <w:sz w:val="22"/>
                <w:szCs w:val="22"/>
                <w:u w:val="single"/>
              </w:rPr>
            </w:pPr>
          </w:p>
        </w:tc>
        <w:tc>
          <w:tcPr>
            <w:tcW w:w="278" w:type="dxa"/>
            <w:shd w:val="clear" w:color="auto" w:fill="D9D9D9"/>
            <w:noWrap/>
          </w:tcPr>
          <w:p w14:paraId="6CF36066" w14:textId="77777777" w:rsidR="0054063C" w:rsidRPr="00652677" w:rsidRDefault="0054063C" w:rsidP="00960EFA">
            <w:pPr>
              <w:tabs>
                <w:tab w:val="left" w:pos="2835"/>
              </w:tabs>
              <w:jc w:val="both"/>
              <w:rPr>
                <w:rFonts w:cs="Arial"/>
                <w:sz w:val="22"/>
                <w:szCs w:val="22"/>
              </w:rPr>
            </w:pPr>
          </w:p>
        </w:tc>
        <w:tc>
          <w:tcPr>
            <w:tcW w:w="940" w:type="dxa"/>
            <w:shd w:val="clear" w:color="auto" w:fill="D9D9D9"/>
            <w:noWrap/>
          </w:tcPr>
          <w:p w14:paraId="4FC61447" w14:textId="77777777" w:rsidR="0054063C" w:rsidRPr="00652677" w:rsidRDefault="0054063C" w:rsidP="00960EFA">
            <w:pPr>
              <w:tabs>
                <w:tab w:val="left" w:pos="2835"/>
              </w:tabs>
              <w:jc w:val="both"/>
              <w:rPr>
                <w:rFonts w:cs="Arial"/>
                <w:sz w:val="22"/>
                <w:szCs w:val="22"/>
              </w:rPr>
            </w:pPr>
          </w:p>
        </w:tc>
        <w:tc>
          <w:tcPr>
            <w:tcW w:w="2191" w:type="dxa"/>
            <w:shd w:val="clear" w:color="auto" w:fill="D9D9D9"/>
            <w:noWrap/>
          </w:tcPr>
          <w:p w14:paraId="7D04BEEE" w14:textId="77777777" w:rsidR="0054063C" w:rsidRPr="00652677" w:rsidRDefault="0054063C" w:rsidP="00960EFA">
            <w:pPr>
              <w:tabs>
                <w:tab w:val="left" w:pos="2835"/>
              </w:tabs>
              <w:jc w:val="both"/>
              <w:rPr>
                <w:rFonts w:cs="Arial"/>
                <w:sz w:val="22"/>
                <w:szCs w:val="22"/>
              </w:rPr>
            </w:pPr>
          </w:p>
        </w:tc>
        <w:tc>
          <w:tcPr>
            <w:tcW w:w="854" w:type="dxa"/>
            <w:tcBorders>
              <w:top w:val="nil"/>
              <w:bottom w:val="single" w:sz="4" w:space="0" w:color="auto"/>
            </w:tcBorders>
            <w:shd w:val="clear" w:color="auto" w:fill="D9D9D9"/>
            <w:noWrap/>
          </w:tcPr>
          <w:p w14:paraId="3A1DBA2E" w14:textId="77777777" w:rsidR="0054063C" w:rsidRPr="00652677" w:rsidRDefault="0054063C" w:rsidP="00960EFA">
            <w:pPr>
              <w:tabs>
                <w:tab w:val="left" w:pos="2835"/>
              </w:tabs>
              <w:jc w:val="both"/>
              <w:rPr>
                <w:rFonts w:cs="Arial"/>
                <w:sz w:val="22"/>
                <w:szCs w:val="22"/>
              </w:rPr>
            </w:pPr>
          </w:p>
        </w:tc>
        <w:tc>
          <w:tcPr>
            <w:tcW w:w="1984" w:type="dxa"/>
            <w:tcBorders>
              <w:top w:val="nil"/>
              <w:bottom w:val="single" w:sz="4" w:space="0" w:color="auto"/>
            </w:tcBorders>
            <w:shd w:val="clear" w:color="auto" w:fill="D9D9D9"/>
            <w:noWrap/>
          </w:tcPr>
          <w:p w14:paraId="217C4B28" w14:textId="77777777" w:rsidR="0054063C" w:rsidRPr="00652677" w:rsidRDefault="0054063C" w:rsidP="00960EFA">
            <w:pPr>
              <w:tabs>
                <w:tab w:val="left" w:pos="2835"/>
              </w:tabs>
              <w:jc w:val="both"/>
              <w:rPr>
                <w:rFonts w:cs="Arial"/>
                <w:sz w:val="22"/>
                <w:szCs w:val="22"/>
              </w:rPr>
            </w:pPr>
          </w:p>
        </w:tc>
        <w:tc>
          <w:tcPr>
            <w:tcW w:w="278" w:type="dxa"/>
            <w:tcBorders>
              <w:top w:val="nil"/>
              <w:bottom w:val="single" w:sz="4" w:space="0" w:color="auto"/>
              <w:right w:val="single" w:sz="4" w:space="0" w:color="auto"/>
            </w:tcBorders>
            <w:shd w:val="clear" w:color="auto" w:fill="D9D9D9"/>
            <w:noWrap/>
          </w:tcPr>
          <w:p w14:paraId="385C0C35" w14:textId="77777777" w:rsidR="0054063C" w:rsidRPr="00652677" w:rsidRDefault="0054063C" w:rsidP="00960EFA">
            <w:pPr>
              <w:tabs>
                <w:tab w:val="left" w:pos="2835"/>
              </w:tabs>
              <w:jc w:val="both"/>
              <w:rPr>
                <w:rFonts w:cs="Arial"/>
                <w:sz w:val="22"/>
                <w:szCs w:val="22"/>
              </w:rPr>
            </w:pPr>
          </w:p>
        </w:tc>
      </w:tr>
      <w:tr w:rsidR="0054063C" w:rsidRPr="00652677" w14:paraId="315D233A" w14:textId="77777777" w:rsidTr="00960EFA">
        <w:trPr>
          <w:trHeight w:val="360"/>
        </w:trPr>
        <w:tc>
          <w:tcPr>
            <w:tcW w:w="6931" w:type="dxa"/>
            <w:shd w:val="clear" w:color="auto" w:fill="D9D9D9"/>
            <w:hideMark/>
          </w:tcPr>
          <w:p w14:paraId="2F4967C2"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7. Supported Businesses Summary</w:t>
            </w:r>
          </w:p>
        </w:tc>
        <w:tc>
          <w:tcPr>
            <w:tcW w:w="278" w:type="dxa"/>
            <w:shd w:val="clear" w:color="auto" w:fill="D9D9D9"/>
            <w:noWrap/>
            <w:hideMark/>
          </w:tcPr>
          <w:p w14:paraId="2E1E3A3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58AD424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09D46AE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top w:val="single" w:sz="4" w:space="0" w:color="auto"/>
            </w:tcBorders>
            <w:shd w:val="clear" w:color="auto" w:fill="D9D9D9"/>
            <w:noWrap/>
            <w:hideMark/>
          </w:tcPr>
          <w:p w14:paraId="3515A98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bottom w:val="single" w:sz="4" w:space="0" w:color="auto"/>
            </w:tcBorders>
            <w:shd w:val="clear" w:color="auto" w:fill="D9D9D9"/>
            <w:noWrap/>
            <w:hideMark/>
          </w:tcPr>
          <w:p w14:paraId="1B14C3A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tcBorders>
              <w:top w:val="single" w:sz="4" w:space="0" w:color="auto"/>
            </w:tcBorders>
            <w:shd w:val="clear" w:color="auto" w:fill="D9D9D9"/>
            <w:noWrap/>
            <w:hideMark/>
          </w:tcPr>
          <w:p w14:paraId="06A2DF4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16525F5" w14:textId="77777777" w:rsidTr="00960EFA">
        <w:trPr>
          <w:trHeight w:val="345"/>
        </w:trPr>
        <w:tc>
          <w:tcPr>
            <w:tcW w:w="10340" w:type="dxa"/>
            <w:gridSpan w:val="4"/>
            <w:shd w:val="clear" w:color="auto" w:fill="D9D9D9"/>
            <w:hideMark/>
          </w:tcPr>
          <w:p w14:paraId="5D1D3FE3" w14:textId="77777777" w:rsidR="0054063C" w:rsidRPr="00652677" w:rsidRDefault="0054063C" w:rsidP="00960EFA">
            <w:pPr>
              <w:tabs>
                <w:tab w:val="left" w:pos="2835"/>
              </w:tabs>
              <w:jc w:val="both"/>
              <w:rPr>
                <w:rFonts w:cs="Arial"/>
                <w:sz w:val="22"/>
                <w:szCs w:val="22"/>
              </w:rPr>
            </w:pPr>
            <w:r w:rsidRPr="00652677">
              <w:rPr>
                <w:rFonts w:cs="Arial"/>
                <w:sz w:val="22"/>
                <w:szCs w:val="22"/>
              </w:rPr>
              <w:t>a) Total number of regulated contracts awarded to supported businesses during the period</w:t>
            </w:r>
          </w:p>
        </w:tc>
        <w:tc>
          <w:tcPr>
            <w:tcW w:w="854" w:type="dxa"/>
            <w:tcBorders>
              <w:right w:val="single" w:sz="4" w:space="0" w:color="auto"/>
            </w:tcBorders>
            <w:shd w:val="clear" w:color="auto" w:fill="D9D9D9"/>
            <w:hideMark/>
          </w:tcPr>
          <w:p w14:paraId="4628BCC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3E026C5" w14:textId="71D8FABB" w:rsidR="0054063C" w:rsidRPr="00652677" w:rsidRDefault="000756BF" w:rsidP="000756BF">
            <w:pPr>
              <w:tabs>
                <w:tab w:val="left" w:pos="2835"/>
              </w:tabs>
              <w:rPr>
                <w:rFonts w:cs="Arial"/>
                <w:sz w:val="20"/>
              </w:rPr>
            </w:pPr>
            <w:r>
              <w:rPr>
                <w:rFonts w:cs="Arial"/>
                <w:sz w:val="20"/>
              </w:rPr>
              <w:t>0</w:t>
            </w:r>
            <w:r w:rsidR="0054063C" w:rsidRPr="00652677">
              <w:rPr>
                <w:rFonts w:cs="Arial"/>
                <w:sz w:val="20"/>
              </w:rPr>
              <w:fldChar w:fldCharType="begin"/>
            </w:r>
            <w:r w:rsidR="0054063C" w:rsidRPr="00652677">
              <w:rPr>
                <w:rFonts w:cs="Arial"/>
                <w:sz w:val="20"/>
              </w:rPr>
              <w:instrText>MERGEFIELD Name</w:instrText>
            </w:r>
            <w:r w:rsidR="0054063C" w:rsidRPr="00652677">
              <w:rPr>
                <w:rFonts w:cs="Arial"/>
                <w:sz w:val="20"/>
              </w:rPr>
              <w:fldChar w:fldCharType="end"/>
            </w:r>
          </w:p>
        </w:tc>
        <w:tc>
          <w:tcPr>
            <w:tcW w:w="278" w:type="dxa"/>
            <w:tcBorders>
              <w:left w:val="single" w:sz="4" w:space="0" w:color="auto"/>
            </w:tcBorders>
            <w:shd w:val="clear" w:color="auto" w:fill="D9D9D9"/>
            <w:noWrap/>
            <w:hideMark/>
          </w:tcPr>
          <w:p w14:paraId="693C17A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C42937E" w14:textId="77777777" w:rsidTr="00960EFA">
        <w:trPr>
          <w:trHeight w:val="330"/>
        </w:trPr>
        <w:tc>
          <w:tcPr>
            <w:tcW w:w="11194" w:type="dxa"/>
            <w:gridSpan w:val="5"/>
            <w:tcBorders>
              <w:right w:val="single" w:sz="4" w:space="0" w:color="auto"/>
            </w:tcBorders>
            <w:shd w:val="clear" w:color="auto" w:fill="D9D9D9"/>
            <w:hideMark/>
          </w:tcPr>
          <w:p w14:paraId="606E073C" w14:textId="77777777" w:rsidR="0054063C" w:rsidRPr="00652677" w:rsidRDefault="0054063C" w:rsidP="00960EFA">
            <w:pPr>
              <w:tabs>
                <w:tab w:val="left" w:pos="2835"/>
              </w:tabs>
              <w:jc w:val="both"/>
              <w:rPr>
                <w:rFonts w:cs="Arial"/>
                <w:sz w:val="22"/>
                <w:szCs w:val="22"/>
              </w:rPr>
            </w:pPr>
            <w:r w:rsidRPr="00652677">
              <w:rPr>
                <w:rFonts w:cs="Arial"/>
                <w:sz w:val="22"/>
                <w:szCs w:val="22"/>
              </w:rPr>
              <w:t>b) Total spend with supported businesses during the period covered by the report, including:</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81883D3" w14:textId="700EFAA9" w:rsidR="0054063C" w:rsidRPr="00652677" w:rsidRDefault="0050609A" w:rsidP="0050609A">
            <w:pPr>
              <w:tabs>
                <w:tab w:val="left" w:pos="2835"/>
              </w:tabs>
              <w:rPr>
                <w:rFonts w:cs="Arial"/>
                <w:sz w:val="20"/>
              </w:rPr>
            </w:pPr>
            <w:r>
              <w:rPr>
                <w:rFonts w:cs="Arial"/>
                <w:sz w:val="20"/>
              </w:rPr>
              <w:t>0</w:t>
            </w:r>
          </w:p>
        </w:tc>
        <w:tc>
          <w:tcPr>
            <w:tcW w:w="278" w:type="dxa"/>
            <w:tcBorders>
              <w:left w:val="single" w:sz="4" w:space="0" w:color="auto"/>
            </w:tcBorders>
            <w:shd w:val="clear" w:color="auto" w:fill="D9D9D9"/>
            <w:noWrap/>
            <w:hideMark/>
          </w:tcPr>
          <w:p w14:paraId="5F863F9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8446436" w14:textId="77777777" w:rsidTr="00960EFA">
        <w:trPr>
          <w:trHeight w:val="300"/>
        </w:trPr>
        <w:tc>
          <w:tcPr>
            <w:tcW w:w="6931" w:type="dxa"/>
            <w:shd w:val="clear" w:color="auto" w:fill="D9D9D9"/>
            <w:noWrap/>
            <w:hideMark/>
          </w:tcPr>
          <w:p w14:paraId="61212A7A"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i)  spend within the reporting year on regulated contracts </w:t>
            </w:r>
          </w:p>
        </w:tc>
        <w:tc>
          <w:tcPr>
            <w:tcW w:w="278" w:type="dxa"/>
            <w:shd w:val="clear" w:color="auto" w:fill="D9D9D9"/>
            <w:noWrap/>
            <w:hideMark/>
          </w:tcPr>
          <w:p w14:paraId="5067852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2E6B11A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5C9175F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right w:val="single" w:sz="4" w:space="0" w:color="auto"/>
            </w:tcBorders>
            <w:shd w:val="clear" w:color="auto" w:fill="D9D9D9"/>
            <w:noWrap/>
            <w:hideMark/>
          </w:tcPr>
          <w:p w14:paraId="5367119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341BBD88" w14:textId="126EB9C7" w:rsidR="0054063C" w:rsidRPr="00652677" w:rsidRDefault="0050609A" w:rsidP="0050609A">
            <w:pPr>
              <w:tabs>
                <w:tab w:val="left" w:pos="2835"/>
              </w:tabs>
              <w:rPr>
                <w:rFonts w:cs="Arial"/>
                <w:sz w:val="20"/>
              </w:rPr>
            </w:pPr>
            <w:r>
              <w:rPr>
                <w:rFonts w:cs="Arial"/>
                <w:sz w:val="20"/>
              </w:rPr>
              <w:t>0</w:t>
            </w:r>
          </w:p>
        </w:tc>
        <w:tc>
          <w:tcPr>
            <w:tcW w:w="278" w:type="dxa"/>
            <w:tcBorders>
              <w:left w:val="single" w:sz="4" w:space="0" w:color="auto"/>
            </w:tcBorders>
            <w:shd w:val="clear" w:color="auto" w:fill="D9D9D9"/>
            <w:noWrap/>
            <w:hideMark/>
          </w:tcPr>
          <w:p w14:paraId="2742C9C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F5F042B" w14:textId="77777777" w:rsidTr="00960EFA">
        <w:trPr>
          <w:trHeight w:val="300"/>
        </w:trPr>
        <w:tc>
          <w:tcPr>
            <w:tcW w:w="10340" w:type="dxa"/>
            <w:gridSpan w:val="4"/>
            <w:shd w:val="clear" w:color="auto" w:fill="D9D9D9"/>
            <w:noWrap/>
            <w:hideMark/>
          </w:tcPr>
          <w:p w14:paraId="02C541F0"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    ii) spend within the reporting year on non-regulated contracts </w:t>
            </w:r>
          </w:p>
        </w:tc>
        <w:tc>
          <w:tcPr>
            <w:tcW w:w="854" w:type="dxa"/>
            <w:tcBorders>
              <w:right w:val="single" w:sz="4" w:space="0" w:color="auto"/>
            </w:tcBorders>
            <w:shd w:val="clear" w:color="auto" w:fill="D9D9D9"/>
            <w:noWrap/>
            <w:hideMark/>
          </w:tcPr>
          <w:p w14:paraId="647F5141" w14:textId="528AC7BF" w:rsidR="0054063C" w:rsidRPr="00652677" w:rsidRDefault="0054063C" w:rsidP="00960EFA">
            <w:pPr>
              <w:tabs>
                <w:tab w:val="left" w:pos="2835"/>
              </w:tabs>
              <w:jc w:val="both"/>
              <w:rPr>
                <w:rFonts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035D05E2" w14:textId="59BAEF05" w:rsidR="0054063C" w:rsidRPr="00652677" w:rsidRDefault="0054063C" w:rsidP="0050609A">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50609A">
              <w:rPr>
                <w:rFonts w:cs="Arial"/>
                <w:noProof/>
                <w:sz w:val="20"/>
              </w:rPr>
              <w:t>0</w:t>
            </w:r>
            <w:r w:rsidRPr="00652677">
              <w:rPr>
                <w:rFonts w:cs="Arial"/>
                <w:sz w:val="20"/>
              </w:rPr>
              <w:fldChar w:fldCharType="end"/>
            </w:r>
          </w:p>
        </w:tc>
        <w:tc>
          <w:tcPr>
            <w:tcW w:w="278" w:type="dxa"/>
            <w:tcBorders>
              <w:left w:val="single" w:sz="4" w:space="0" w:color="auto"/>
              <w:bottom w:val="nil"/>
            </w:tcBorders>
            <w:shd w:val="clear" w:color="auto" w:fill="D9D9D9"/>
            <w:noWrap/>
            <w:hideMark/>
          </w:tcPr>
          <w:p w14:paraId="22B75C5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79738BF0" w14:textId="77777777" w:rsidTr="00960EFA">
        <w:trPr>
          <w:trHeight w:val="225"/>
        </w:trPr>
        <w:tc>
          <w:tcPr>
            <w:tcW w:w="6931" w:type="dxa"/>
            <w:shd w:val="clear" w:color="auto" w:fill="D9D9D9"/>
            <w:noWrap/>
            <w:hideMark/>
          </w:tcPr>
          <w:p w14:paraId="2B2FE227"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hideMark/>
          </w:tcPr>
          <w:p w14:paraId="6703C7C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171541A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25840A9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55963C4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nil"/>
              <w:bottom w:val="nil"/>
            </w:tcBorders>
            <w:shd w:val="clear" w:color="auto" w:fill="D9D9D9"/>
            <w:noWrap/>
            <w:hideMark/>
          </w:tcPr>
          <w:p w14:paraId="7F938DA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tcBorders>
              <w:top w:val="nil"/>
              <w:bottom w:val="nil"/>
              <w:right w:val="single" w:sz="4" w:space="0" w:color="auto"/>
            </w:tcBorders>
            <w:shd w:val="clear" w:color="auto" w:fill="D9D9D9"/>
            <w:noWrap/>
            <w:hideMark/>
          </w:tcPr>
          <w:p w14:paraId="5AAEA81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62441C4" w14:textId="77777777" w:rsidTr="00960EFA">
        <w:trPr>
          <w:trHeight w:val="238"/>
        </w:trPr>
        <w:tc>
          <w:tcPr>
            <w:tcW w:w="6931" w:type="dxa"/>
            <w:shd w:val="clear" w:color="auto" w:fill="D9D9D9"/>
            <w:noWrap/>
            <w:hideMark/>
          </w:tcPr>
          <w:p w14:paraId="60CC739E"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8. Spend and Savings Summary</w:t>
            </w:r>
          </w:p>
        </w:tc>
        <w:tc>
          <w:tcPr>
            <w:tcW w:w="278" w:type="dxa"/>
            <w:shd w:val="clear" w:color="auto" w:fill="D9D9D9"/>
            <w:noWrap/>
            <w:hideMark/>
          </w:tcPr>
          <w:p w14:paraId="1E7C50F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tcBorders>
              <w:top w:val="nil"/>
            </w:tcBorders>
            <w:shd w:val="clear" w:color="auto" w:fill="D9D9D9"/>
            <w:noWrap/>
            <w:hideMark/>
          </w:tcPr>
          <w:p w14:paraId="2239C72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tcBorders>
              <w:top w:val="nil"/>
            </w:tcBorders>
            <w:shd w:val="clear" w:color="auto" w:fill="D9D9D9"/>
            <w:noWrap/>
            <w:hideMark/>
          </w:tcPr>
          <w:p w14:paraId="1D9AE7D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tcBorders>
              <w:top w:val="nil"/>
            </w:tcBorders>
            <w:shd w:val="clear" w:color="auto" w:fill="D9D9D9"/>
            <w:noWrap/>
            <w:hideMark/>
          </w:tcPr>
          <w:p w14:paraId="5ABCB21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nil"/>
              <w:bottom w:val="single" w:sz="4" w:space="0" w:color="auto"/>
            </w:tcBorders>
            <w:shd w:val="clear" w:color="auto" w:fill="D9D9D9"/>
            <w:noWrap/>
            <w:hideMark/>
          </w:tcPr>
          <w:p w14:paraId="140902C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tcBorders>
              <w:top w:val="nil"/>
            </w:tcBorders>
            <w:shd w:val="clear" w:color="auto" w:fill="D9D9D9"/>
            <w:noWrap/>
            <w:hideMark/>
          </w:tcPr>
          <w:p w14:paraId="38BC981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E53CD39" w14:textId="77777777" w:rsidTr="00960EFA">
        <w:trPr>
          <w:trHeight w:val="300"/>
        </w:trPr>
        <w:tc>
          <w:tcPr>
            <w:tcW w:w="11194" w:type="dxa"/>
            <w:gridSpan w:val="5"/>
            <w:tcBorders>
              <w:right w:val="single" w:sz="4" w:space="0" w:color="auto"/>
            </w:tcBorders>
            <w:shd w:val="clear" w:color="auto" w:fill="D9D9D9"/>
            <w:noWrap/>
            <w:hideMark/>
          </w:tcPr>
          <w:p w14:paraId="27FBBCA5" w14:textId="77777777" w:rsidR="0054063C" w:rsidRPr="005D438F" w:rsidRDefault="0054063C" w:rsidP="00960EFA">
            <w:pPr>
              <w:tabs>
                <w:tab w:val="left" w:pos="2835"/>
              </w:tabs>
              <w:jc w:val="both"/>
              <w:rPr>
                <w:rFonts w:cs="Arial"/>
                <w:sz w:val="22"/>
                <w:szCs w:val="22"/>
              </w:rPr>
            </w:pPr>
            <w:r w:rsidRPr="005D438F">
              <w:rPr>
                <w:rFonts w:cs="Arial"/>
                <w:sz w:val="22"/>
                <w:szCs w:val="22"/>
              </w:rPr>
              <w:t>a) Total procurement spend for the period covered by the annual procurement report.</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F80C181" w14:textId="5F150CBC" w:rsidR="0054063C" w:rsidRPr="00652677" w:rsidRDefault="0050609A" w:rsidP="001005BF">
            <w:pPr>
              <w:tabs>
                <w:tab w:val="left" w:pos="2835"/>
              </w:tabs>
              <w:jc w:val="both"/>
              <w:rPr>
                <w:rFonts w:cs="Arial"/>
                <w:sz w:val="20"/>
              </w:rPr>
            </w:pPr>
            <w:r>
              <w:rPr>
                <w:rFonts w:cs="Arial"/>
                <w:sz w:val="20"/>
              </w:rPr>
              <w:t>£</w:t>
            </w:r>
            <w:r w:rsidR="001005BF">
              <w:rPr>
                <w:rFonts w:cs="Arial"/>
                <w:sz w:val="20"/>
              </w:rPr>
              <w:t>77,206,125</w:t>
            </w:r>
          </w:p>
        </w:tc>
        <w:tc>
          <w:tcPr>
            <w:tcW w:w="278" w:type="dxa"/>
            <w:tcBorders>
              <w:left w:val="single" w:sz="4" w:space="0" w:color="auto"/>
            </w:tcBorders>
            <w:shd w:val="clear" w:color="auto" w:fill="D9D9D9"/>
            <w:noWrap/>
            <w:hideMark/>
          </w:tcPr>
          <w:p w14:paraId="098C819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532A6E6" w14:textId="77777777" w:rsidTr="00960EFA">
        <w:trPr>
          <w:trHeight w:val="300"/>
        </w:trPr>
        <w:tc>
          <w:tcPr>
            <w:tcW w:w="11194" w:type="dxa"/>
            <w:gridSpan w:val="5"/>
            <w:tcBorders>
              <w:right w:val="single" w:sz="4" w:space="0" w:color="auto"/>
            </w:tcBorders>
            <w:shd w:val="clear" w:color="auto" w:fill="D9D9D9"/>
            <w:noWrap/>
            <w:hideMark/>
          </w:tcPr>
          <w:p w14:paraId="1FF50855" w14:textId="77777777" w:rsidR="0054063C" w:rsidRPr="00652677" w:rsidRDefault="0054063C" w:rsidP="00960EFA">
            <w:pPr>
              <w:tabs>
                <w:tab w:val="left" w:pos="2835"/>
              </w:tabs>
              <w:jc w:val="both"/>
              <w:rPr>
                <w:rFonts w:cs="Arial"/>
                <w:sz w:val="22"/>
                <w:szCs w:val="22"/>
              </w:rPr>
            </w:pPr>
            <w:r w:rsidRPr="00652677">
              <w:rPr>
                <w:rFonts w:cs="Arial"/>
                <w:sz w:val="22"/>
                <w:szCs w:val="22"/>
              </w:rPr>
              <w:t>b) Total procurement spend with SMEs during the period covered by the annual procurement report.</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164D6BD7" w14:textId="756002EF" w:rsidR="0054063C" w:rsidRPr="00652677" w:rsidRDefault="00474A0E" w:rsidP="00192B5A">
            <w:pPr>
              <w:tabs>
                <w:tab w:val="left" w:pos="2835"/>
              </w:tabs>
              <w:jc w:val="both"/>
              <w:rPr>
                <w:rFonts w:cs="Arial"/>
                <w:sz w:val="20"/>
              </w:rPr>
            </w:pPr>
            <w:r>
              <w:rPr>
                <w:rFonts w:cs="Arial"/>
                <w:sz w:val="20"/>
              </w:rPr>
              <w:t>£4</w:t>
            </w:r>
            <w:r w:rsidR="00192B5A">
              <w:rPr>
                <w:rFonts w:cs="Arial"/>
                <w:sz w:val="20"/>
              </w:rPr>
              <w:t>1million</w:t>
            </w:r>
          </w:p>
        </w:tc>
        <w:tc>
          <w:tcPr>
            <w:tcW w:w="278" w:type="dxa"/>
            <w:tcBorders>
              <w:left w:val="single" w:sz="4" w:space="0" w:color="auto"/>
            </w:tcBorders>
            <w:shd w:val="clear" w:color="auto" w:fill="D9D9D9"/>
            <w:noWrap/>
            <w:hideMark/>
          </w:tcPr>
          <w:p w14:paraId="332ECB1B"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D84C172" w14:textId="77777777" w:rsidTr="00960EFA">
        <w:trPr>
          <w:trHeight w:val="300"/>
        </w:trPr>
        <w:tc>
          <w:tcPr>
            <w:tcW w:w="11194" w:type="dxa"/>
            <w:gridSpan w:val="5"/>
            <w:tcBorders>
              <w:right w:val="single" w:sz="4" w:space="0" w:color="auto"/>
            </w:tcBorders>
            <w:shd w:val="clear" w:color="auto" w:fill="D9D9D9"/>
            <w:noWrap/>
            <w:hideMark/>
          </w:tcPr>
          <w:p w14:paraId="23398219" w14:textId="77777777" w:rsidR="0054063C" w:rsidRPr="00652677" w:rsidRDefault="0054063C" w:rsidP="00960EFA">
            <w:pPr>
              <w:tabs>
                <w:tab w:val="left" w:pos="2835"/>
              </w:tabs>
              <w:jc w:val="both"/>
              <w:rPr>
                <w:rFonts w:cs="Arial"/>
                <w:sz w:val="22"/>
                <w:szCs w:val="22"/>
              </w:rPr>
            </w:pPr>
            <w:r w:rsidRPr="00652677">
              <w:rPr>
                <w:rFonts w:cs="Arial"/>
                <w:sz w:val="22"/>
                <w:szCs w:val="22"/>
              </w:rPr>
              <w:t>c</w:t>
            </w:r>
            <w:r>
              <w:rPr>
                <w:rFonts w:cs="Arial"/>
                <w:sz w:val="22"/>
                <w:szCs w:val="22"/>
              </w:rPr>
              <w:t>) Total procurement spend with t</w:t>
            </w:r>
            <w:r w:rsidRPr="00652677">
              <w:rPr>
                <w:rFonts w:cs="Arial"/>
                <w:sz w:val="22"/>
                <w:szCs w:val="22"/>
              </w:rPr>
              <w:t>hird sector bodies during the period covered by the report.</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040C9ED" w14:textId="6180B28C" w:rsidR="0054063C" w:rsidRPr="00652677" w:rsidRDefault="003001AA" w:rsidP="0050609A">
            <w:pPr>
              <w:tabs>
                <w:tab w:val="left" w:pos="2835"/>
              </w:tabs>
              <w:jc w:val="both"/>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008F88EE"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E0DDCF7" w14:textId="77777777" w:rsidTr="00960EFA">
        <w:trPr>
          <w:trHeight w:val="300"/>
        </w:trPr>
        <w:tc>
          <w:tcPr>
            <w:tcW w:w="10340" w:type="dxa"/>
            <w:gridSpan w:val="4"/>
            <w:shd w:val="clear" w:color="auto" w:fill="D9D9D9"/>
            <w:noWrap/>
            <w:hideMark/>
          </w:tcPr>
          <w:p w14:paraId="08FDE1A0" w14:textId="77777777" w:rsidR="0054063C" w:rsidRPr="00652677" w:rsidRDefault="0054063C" w:rsidP="00960EFA">
            <w:pPr>
              <w:tabs>
                <w:tab w:val="left" w:pos="2835"/>
              </w:tabs>
              <w:jc w:val="both"/>
              <w:rPr>
                <w:rFonts w:cs="Arial"/>
                <w:sz w:val="22"/>
                <w:szCs w:val="22"/>
              </w:rPr>
            </w:pPr>
            <w:r w:rsidRPr="00652677">
              <w:rPr>
                <w:rFonts w:cs="Arial"/>
                <w:sz w:val="22"/>
                <w:szCs w:val="22"/>
              </w:rPr>
              <w:t>d) Percentage of total procurement spend through collaborative contracts.</w:t>
            </w:r>
          </w:p>
        </w:tc>
        <w:tc>
          <w:tcPr>
            <w:tcW w:w="854" w:type="dxa"/>
            <w:tcBorders>
              <w:right w:val="single" w:sz="4" w:space="0" w:color="auto"/>
            </w:tcBorders>
            <w:shd w:val="clear" w:color="auto" w:fill="D9D9D9"/>
            <w:noWrap/>
            <w:hideMark/>
          </w:tcPr>
          <w:p w14:paraId="0EC5606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450F0945" w14:textId="0C83FC88" w:rsidR="0054063C" w:rsidRPr="00652677" w:rsidRDefault="0054063C" w:rsidP="003001AA">
            <w:pPr>
              <w:tabs>
                <w:tab w:val="left" w:pos="2835"/>
              </w:tabs>
              <w:jc w:val="both"/>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3001AA">
              <w:rPr>
                <w:rFonts w:cs="Arial"/>
                <w:noProof/>
                <w:sz w:val="20"/>
              </w:rPr>
              <w:t>Data not held</w:t>
            </w:r>
            <w:r w:rsidRPr="00652677">
              <w:rPr>
                <w:rFonts w:cs="Arial"/>
                <w:sz w:val="20"/>
              </w:rPr>
              <w:fldChar w:fldCharType="end"/>
            </w:r>
          </w:p>
        </w:tc>
        <w:tc>
          <w:tcPr>
            <w:tcW w:w="278" w:type="dxa"/>
            <w:tcBorders>
              <w:left w:val="single" w:sz="4" w:space="0" w:color="auto"/>
            </w:tcBorders>
            <w:shd w:val="clear" w:color="auto" w:fill="D9D9D9"/>
            <w:noWrap/>
            <w:hideMark/>
          </w:tcPr>
          <w:p w14:paraId="6CE37BB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6959AB3" w14:textId="77777777" w:rsidTr="00960EFA">
        <w:trPr>
          <w:trHeight w:val="300"/>
        </w:trPr>
        <w:tc>
          <w:tcPr>
            <w:tcW w:w="6931" w:type="dxa"/>
            <w:shd w:val="clear" w:color="auto" w:fill="D9D9D9"/>
            <w:noWrap/>
            <w:hideMark/>
          </w:tcPr>
          <w:p w14:paraId="24E2E6A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2FB7059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1B5EF7F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255B340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36E7584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bottom w:val="single" w:sz="4" w:space="0" w:color="auto"/>
            </w:tcBorders>
            <w:shd w:val="clear" w:color="auto" w:fill="D9D9D9"/>
            <w:noWrap/>
            <w:hideMark/>
          </w:tcPr>
          <w:p w14:paraId="6432083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6E72D656"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3A7293C3" w14:textId="77777777" w:rsidTr="00960EFA">
        <w:trPr>
          <w:trHeight w:val="300"/>
        </w:trPr>
        <w:tc>
          <w:tcPr>
            <w:tcW w:w="11194" w:type="dxa"/>
            <w:gridSpan w:val="5"/>
            <w:tcBorders>
              <w:right w:val="single" w:sz="4" w:space="0" w:color="auto"/>
            </w:tcBorders>
            <w:shd w:val="clear" w:color="auto" w:fill="D9D9D9"/>
            <w:hideMark/>
          </w:tcPr>
          <w:p w14:paraId="745CAFCC" w14:textId="77777777" w:rsidR="0054063C" w:rsidRPr="00652677" w:rsidRDefault="0054063C" w:rsidP="00960EFA">
            <w:pPr>
              <w:tabs>
                <w:tab w:val="left" w:pos="2835"/>
              </w:tabs>
              <w:jc w:val="both"/>
              <w:rPr>
                <w:rFonts w:cs="Arial"/>
                <w:sz w:val="22"/>
                <w:szCs w:val="22"/>
              </w:rPr>
            </w:pPr>
            <w:r>
              <w:rPr>
                <w:rFonts w:cs="Arial"/>
                <w:sz w:val="22"/>
                <w:szCs w:val="22"/>
              </w:rPr>
              <w:t>e</w:t>
            </w:r>
            <w:r w:rsidRPr="00652677">
              <w:rPr>
                <w:rFonts w:cs="Arial"/>
                <w:sz w:val="22"/>
                <w:szCs w:val="22"/>
              </w:rPr>
              <w:t>) Total delivered cash savings for the period covered by the annual procurement report</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2D11F18" w14:textId="0A5A1096" w:rsidR="0054063C" w:rsidRPr="00652677" w:rsidRDefault="0054063C" w:rsidP="00E21053">
            <w:pPr>
              <w:tabs>
                <w:tab w:val="left" w:pos="2835"/>
              </w:tabs>
              <w:jc w:val="both"/>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E21053">
              <w:rPr>
                <w:rFonts w:cs="Arial"/>
                <w:noProof/>
                <w:sz w:val="20"/>
              </w:rPr>
              <w:t>£1,946,374</w:t>
            </w:r>
            <w:r w:rsidRPr="00652677">
              <w:rPr>
                <w:rFonts w:cs="Arial"/>
                <w:sz w:val="20"/>
              </w:rPr>
              <w:fldChar w:fldCharType="end"/>
            </w:r>
          </w:p>
        </w:tc>
        <w:tc>
          <w:tcPr>
            <w:tcW w:w="278" w:type="dxa"/>
            <w:tcBorders>
              <w:left w:val="single" w:sz="4" w:space="0" w:color="auto"/>
            </w:tcBorders>
            <w:shd w:val="clear" w:color="auto" w:fill="D9D9D9"/>
            <w:noWrap/>
            <w:hideMark/>
          </w:tcPr>
          <w:p w14:paraId="4BA2AA7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4CB0AD24" w14:textId="77777777" w:rsidTr="00960EFA">
        <w:trPr>
          <w:trHeight w:val="300"/>
        </w:trPr>
        <w:tc>
          <w:tcPr>
            <w:tcW w:w="6931" w:type="dxa"/>
            <w:shd w:val="clear" w:color="auto" w:fill="D9D9D9"/>
            <w:noWrap/>
            <w:hideMark/>
          </w:tcPr>
          <w:p w14:paraId="589B755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5EF12162"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639A8ED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3B66603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6186DC59"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bottom w:val="single" w:sz="4" w:space="0" w:color="auto"/>
            </w:tcBorders>
            <w:shd w:val="clear" w:color="auto" w:fill="D9D9D9"/>
            <w:noWrap/>
            <w:hideMark/>
          </w:tcPr>
          <w:p w14:paraId="0DC03A8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2291C14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529871A" w14:textId="77777777" w:rsidTr="00960EFA">
        <w:trPr>
          <w:trHeight w:val="300"/>
        </w:trPr>
        <w:tc>
          <w:tcPr>
            <w:tcW w:w="11194" w:type="dxa"/>
            <w:gridSpan w:val="5"/>
            <w:tcBorders>
              <w:right w:val="single" w:sz="4" w:space="0" w:color="auto"/>
            </w:tcBorders>
            <w:shd w:val="clear" w:color="auto" w:fill="D9D9D9"/>
            <w:noWrap/>
            <w:hideMark/>
          </w:tcPr>
          <w:p w14:paraId="30EF0A95" w14:textId="77777777" w:rsidR="0054063C" w:rsidRPr="00652677" w:rsidRDefault="0054063C" w:rsidP="00960EFA">
            <w:pPr>
              <w:tabs>
                <w:tab w:val="left" w:pos="2835"/>
              </w:tabs>
              <w:jc w:val="both"/>
              <w:rPr>
                <w:rFonts w:cs="Arial"/>
                <w:sz w:val="22"/>
                <w:szCs w:val="22"/>
              </w:rPr>
            </w:pPr>
            <w:r>
              <w:rPr>
                <w:rFonts w:cs="Arial"/>
                <w:sz w:val="22"/>
                <w:szCs w:val="22"/>
              </w:rPr>
              <w:t>f</w:t>
            </w:r>
            <w:r w:rsidRPr="00652677">
              <w:rPr>
                <w:rFonts w:cs="Arial"/>
                <w:sz w:val="22"/>
                <w:szCs w:val="22"/>
              </w:rPr>
              <w:t>) Total non-cash savings value for the period covered by the annual procurement report</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5D75BB10" w14:textId="2D5BA494" w:rsidR="0054063C" w:rsidRPr="00652677" w:rsidRDefault="003001AA" w:rsidP="00960EFA">
            <w:pPr>
              <w:tabs>
                <w:tab w:val="left" w:pos="2835"/>
              </w:tabs>
              <w:jc w:val="both"/>
              <w:rPr>
                <w:rFonts w:cs="Arial"/>
                <w:sz w:val="20"/>
              </w:rPr>
            </w:pPr>
            <w:r>
              <w:rPr>
                <w:rFonts w:cs="Arial"/>
                <w:sz w:val="20"/>
              </w:rPr>
              <w:t>Data not held</w:t>
            </w:r>
          </w:p>
        </w:tc>
        <w:tc>
          <w:tcPr>
            <w:tcW w:w="278" w:type="dxa"/>
            <w:tcBorders>
              <w:left w:val="single" w:sz="4" w:space="0" w:color="auto"/>
            </w:tcBorders>
            <w:shd w:val="clear" w:color="auto" w:fill="D9D9D9"/>
            <w:noWrap/>
            <w:hideMark/>
          </w:tcPr>
          <w:p w14:paraId="089632DA"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10A7FED8" w14:textId="77777777" w:rsidTr="00960EFA">
        <w:trPr>
          <w:trHeight w:val="300"/>
        </w:trPr>
        <w:tc>
          <w:tcPr>
            <w:tcW w:w="6931" w:type="dxa"/>
            <w:shd w:val="clear" w:color="auto" w:fill="D9D9D9"/>
            <w:noWrap/>
            <w:hideMark/>
          </w:tcPr>
          <w:p w14:paraId="2530A2E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55E52837"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5344B2B3"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0D886C60"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45B24F3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top w:val="single" w:sz="4" w:space="0" w:color="auto"/>
            </w:tcBorders>
            <w:shd w:val="clear" w:color="auto" w:fill="D9D9D9"/>
            <w:noWrap/>
            <w:hideMark/>
          </w:tcPr>
          <w:p w14:paraId="64955DCC"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513C482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B71F109" w14:textId="77777777" w:rsidTr="00960EFA">
        <w:trPr>
          <w:trHeight w:val="435"/>
        </w:trPr>
        <w:tc>
          <w:tcPr>
            <w:tcW w:w="6931" w:type="dxa"/>
            <w:shd w:val="clear" w:color="auto" w:fill="D9D9D9"/>
            <w:noWrap/>
            <w:hideMark/>
          </w:tcPr>
          <w:p w14:paraId="17E86AAE" w14:textId="77777777" w:rsidR="0054063C" w:rsidRPr="005D438F" w:rsidRDefault="0054063C" w:rsidP="00960EFA">
            <w:pPr>
              <w:tabs>
                <w:tab w:val="left" w:pos="2835"/>
              </w:tabs>
              <w:jc w:val="both"/>
              <w:rPr>
                <w:rFonts w:cs="Arial"/>
                <w:b/>
                <w:bCs/>
                <w:sz w:val="22"/>
                <w:szCs w:val="22"/>
              </w:rPr>
            </w:pPr>
            <w:r w:rsidRPr="005D438F">
              <w:rPr>
                <w:rFonts w:cs="Arial"/>
                <w:b/>
                <w:bCs/>
                <w:sz w:val="22"/>
                <w:szCs w:val="22"/>
              </w:rPr>
              <w:t>9. Future regulated procurements</w:t>
            </w:r>
          </w:p>
        </w:tc>
        <w:tc>
          <w:tcPr>
            <w:tcW w:w="278" w:type="dxa"/>
            <w:shd w:val="clear" w:color="auto" w:fill="D9D9D9"/>
            <w:noWrap/>
            <w:hideMark/>
          </w:tcPr>
          <w:p w14:paraId="4A51504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940" w:type="dxa"/>
            <w:shd w:val="clear" w:color="auto" w:fill="D9D9D9"/>
            <w:noWrap/>
            <w:hideMark/>
          </w:tcPr>
          <w:p w14:paraId="2C80AC8D"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191" w:type="dxa"/>
            <w:shd w:val="clear" w:color="auto" w:fill="D9D9D9"/>
            <w:noWrap/>
            <w:hideMark/>
          </w:tcPr>
          <w:p w14:paraId="5F68560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854" w:type="dxa"/>
            <w:shd w:val="clear" w:color="auto" w:fill="D9D9D9"/>
            <w:noWrap/>
            <w:hideMark/>
          </w:tcPr>
          <w:p w14:paraId="40B8CB84"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1984" w:type="dxa"/>
            <w:tcBorders>
              <w:bottom w:val="single" w:sz="4" w:space="0" w:color="auto"/>
            </w:tcBorders>
            <w:shd w:val="clear" w:color="auto" w:fill="D9D9D9"/>
            <w:noWrap/>
            <w:hideMark/>
          </w:tcPr>
          <w:p w14:paraId="0C646EA8"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c>
          <w:tcPr>
            <w:tcW w:w="278" w:type="dxa"/>
            <w:shd w:val="clear" w:color="auto" w:fill="D9D9D9"/>
            <w:noWrap/>
            <w:hideMark/>
          </w:tcPr>
          <w:p w14:paraId="03F5E57F"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6FBB48B7" w14:textId="77777777" w:rsidTr="00960EFA">
        <w:trPr>
          <w:trHeight w:val="300"/>
        </w:trPr>
        <w:tc>
          <w:tcPr>
            <w:tcW w:w="11194" w:type="dxa"/>
            <w:gridSpan w:val="5"/>
            <w:tcBorders>
              <w:right w:val="single" w:sz="4" w:space="0" w:color="auto"/>
            </w:tcBorders>
            <w:shd w:val="clear" w:color="auto" w:fill="D9D9D9"/>
            <w:noWrap/>
            <w:hideMark/>
          </w:tcPr>
          <w:p w14:paraId="2D38AD14" w14:textId="77777777" w:rsidR="0054063C" w:rsidRPr="00652677" w:rsidRDefault="0054063C" w:rsidP="00960EFA">
            <w:pPr>
              <w:tabs>
                <w:tab w:val="left" w:pos="2835"/>
              </w:tabs>
              <w:jc w:val="both"/>
              <w:rPr>
                <w:rFonts w:cs="Arial"/>
                <w:sz w:val="22"/>
                <w:szCs w:val="22"/>
              </w:rPr>
            </w:pPr>
            <w:r w:rsidRPr="00652677">
              <w:rPr>
                <w:rFonts w:cs="Arial"/>
                <w:sz w:val="22"/>
                <w:szCs w:val="22"/>
              </w:rPr>
              <w:t xml:space="preserve">a) Total number of regulated procurements expected to commence in the next two financial years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7254A4B1" w14:textId="788385BC" w:rsidR="0054063C" w:rsidRPr="00652677" w:rsidRDefault="0054063C" w:rsidP="007E3ED2">
            <w:pPr>
              <w:tabs>
                <w:tab w:val="left" w:pos="2835"/>
              </w:tabs>
              <w:rPr>
                <w:rFonts w:cs="Arial"/>
                <w:sz w:val="20"/>
              </w:rPr>
            </w:pPr>
            <w:r w:rsidRPr="00652677">
              <w:rPr>
                <w:rFonts w:cs="Arial"/>
                <w:sz w:val="20"/>
              </w:rPr>
              <w:fldChar w:fldCharType="begin"/>
            </w:r>
            <w:r w:rsidRPr="00652677">
              <w:rPr>
                <w:rFonts w:cs="Arial"/>
                <w:sz w:val="20"/>
              </w:rPr>
              <w:instrText>MERGEFIELD Name</w:instrText>
            </w:r>
            <w:r w:rsidRPr="00652677">
              <w:rPr>
                <w:rFonts w:cs="Arial"/>
                <w:sz w:val="20"/>
              </w:rPr>
              <w:fldChar w:fldCharType="separate"/>
            </w:r>
            <w:r w:rsidR="007E3ED2">
              <w:rPr>
                <w:rFonts w:cs="Arial"/>
                <w:noProof/>
                <w:sz w:val="20"/>
              </w:rPr>
              <w:t>26</w:t>
            </w:r>
            <w:r w:rsidRPr="00652677">
              <w:rPr>
                <w:rFonts w:cs="Arial"/>
                <w:sz w:val="20"/>
              </w:rPr>
              <w:fldChar w:fldCharType="end"/>
            </w:r>
          </w:p>
        </w:tc>
        <w:tc>
          <w:tcPr>
            <w:tcW w:w="278" w:type="dxa"/>
            <w:tcBorders>
              <w:left w:val="single" w:sz="4" w:space="0" w:color="auto"/>
            </w:tcBorders>
            <w:shd w:val="clear" w:color="auto" w:fill="D9D9D9"/>
            <w:noWrap/>
            <w:hideMark/>
          </w:tcPr>
          <w:p w14:paraId="343EFEA1"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06838C42" w14:textId="77777777" w:rsidTr="00960EFA">
        <w:trPr>
          <w:trHeight w:val="300"/>
        </w:trPr>
        <w:tc>
          <w:tcPr>
            <w:tcW w:w="11194" w:type="dxa"/>
            <w:gridSpan w:val="5"/>
            <w:tcBorders>
              <w:right w:val="single" w:sz="4" w:space="0" w:color="auto"/>
            </w:tcBorders>
            <w:shd w:val="clear" w:color="auto" w:fill="D9D9D9"/>
            <w:noWrap/>
            <w:hideMark/>
          </w:tcPr>
          <w:p w14:paraId="7EE199B3" w14:textId="77777777" w:rsidR="0054063C" w:rsidRPr="00652677" w:rsidRDefault="0054063C" w:rsidP="00960EFA">
            <w:pPr>
              <w:tabs>
                <w:tab w:val="left" w:pos="2835"/>
              </w:tabs>
              <w:jc w:val="both"/>
              <w:rPr>
                <w:rFonts w:cs="Arial"/>
                <w:sz w:val="22"/>
                <w:szCs w:val="22"/>
              </w:rPr>
            </w:pPr>
            <w:r w:rsidRPr="00652677">
              <w:rPr>
                <w:rFonts w:cs="Arial"/>
                <w:sz w:val="22"/>
                <w:szCs w:val="22"/>
              </w:rPr>
              <w:t>b) Total estimated value of regulated procurements expected to commence in the next two financial years</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14:paraId="2FD266BB" w14:textId="43B9677A" w:rsidR="0054063C" w:rsidRPr="00652677" w:rsidRDefault="006C344F" w:rsidP="006C344F">
            <w:pPr>
              <w:tabs>
                <w:tab w:val="left" w:pos="2835"/>
              </w:tabs>
              <w:rPr>
                <w:rFonts w:cs="Arial"/>
                <w:sz w:val="20"/>
              </w:rPr>
            </w:pPr>
            <w:r>
              <w:rPr>
                <w:rFonts w:cs="Arial"/>
                <w:sz w:val="20"/>
              </w:rPr>
              <w:t>£10million</w:t>
            </w:r>
          </w:p>
        </w:tc>
        <w:tc>
          <w:tcPr>
            <w:tcW w:w="278" w:type="dxa"/>
            <w:tcBorders>
              <w:left w:val="single" w:sz="4" w:space="0" w:color="auto"/>
            </w:tcBorders>
            <w:shd w:val="clear" w:color="auto" w:fill="D9D9D9"/>
            <w:noWrap/>
            <w:hideMark/>
          </w:tcPr>
          <w:p w14:paraId="35BBF3C5" w14:textId="77777777" w:rsidR="0054063C" w:rsidRPr="00652677" w:rsidRDefault="0054063C" w:rsidP="00960EFA">
            <w:pPr>
              <w:tabs>
                <w:tab w:val="left" w:pos="2835"/>
              </w:tabs>
              <w:jc w:val="both"/>
              <w:rPr>
                <w:rFonts w:cs="Arial"/>
                <w:sz w:val="22"/>
                <w:szCs w:val="22"/>
              </w:rPr>
            </w:pPr>
            <w:r w:rsidRPr="00652677">
              <w:rPr>
                <w:rFonts w:cs="Arial"/>
                <w:sz w:val="22"/>
                <w:szCs w:val="22"/>
              </w:rPr>
              <w:t> </w:t>
            </w:r>
          </w:p>
        </w:tc>
      </w:tr>
      <w:tr w:rsidR="0054063C" w:rsidRPr="00652677" w14:paraId="217D65E7" w14:textId="77777777" w:rsidTr="00960EFA">
        <w:trPr>
          <w:trHeight w:val="209"/>
        </w:trPr>
        <w:tc>
          <w:tcPr>
            <w:tcW w:w="11194" w:type="dxa"/>
            <w:gridSpan w:val="5"/>
            <w:shd w:val="clear" w:color="auto" w:fill="D9D9D9"/>
            <w:noWrap/>
          </w:tcPr>
          <w:p w14:paraId="7FA88296" w14:textId="77777777" w:rsidR="0054063C" w:rsidRPr="00652677" w:rsidRDefault="0054063C" w:rsidP="00960EFA">
            <w:pPr>
              <w:tabs>
                <w:tab w:val="left" w:pos="2835"/>
              </w:tabs>
              <w:jc w:val="both"/>
              <w:rPr>
                <w:rFonts w:cs="Arial"/>
                <w:sz w:val="22"/>
                <w:szCs w:val="22"/>
              </w:rPr>
            </w:pPr>
          </w:p>
        </w:tc>
        <w:tc>
          <w:tcPr>
            <w:tcW w:w="1984" w:type="dxa"/>
            <w:tcBorders>
              <w:top w:val="single" w:sz="4" w:space="0" w:color="auto"/>
            </w:tcBorders>
            <w:shd w:val="clear" w:color="auto" w:fill="D9D9D9"/>
            <w:noWrap/>
          </w:tcPr>
          <w:p w14:paraId="7EA6A0AF" w14:textId="77777777" w:rsidR="0054063C" w:rsidRPr="00652677" w:rsidRDefault="0054063C" w:rsidP="00960EFA">
            <w:pPr>
              <w:tabs>
                <w:tab w:val="left" w:pos="2835"/>
              </w:tabs>
              <w:jc w:val="both"/>
              <w:rPr>
                <w:rFonts w:cs="Arial"/>
                <w:sz w:val="22"/>
                <w:szCs w:val="22"/>
              </w:rPr>
            </w:pPr>
          </w:p>
        </w:tc>
        <w:tc>
          <w:tcPr>
            <w:tcW w:w="278" w:type="dxa"/>
            <w:shd w:val="clear" w:color="auto" w:fill="D9D9D9"/>
            <w:noWrap/>
          </w:tcPr>
          <w:p w14:paraId="596F64DD" w14:textId="77777777" w:rsidR="0054063C" w:rsidRPr="00652677" w:rsidRDefault="0054063C" w:rsidP="00960EFA">
            <w:pPr>
              <w:tabs>
                <w:tab w:val="left" w:pos="2835"/>
              </w:tabs>
              <w:jc w:val="both"/>
              <w:rPr>
                <w:rFonts w:cs="Arial"/>
                <w:sz w:val="22"/>
                <w:szCs w:val="22"/>
              </w:rPr>
            </w:pPr>
          </w:p>
        </w:tc>
      </w:tr>
    </w:tbl>
    <w:p w14:paraId="62BB0CCF" w14:textId="77777777" w:rsidR="0054063C" w:rsidRPr="00652677" w:rsidRDefault="0054063C" w:rsidP="0054063C">
      <w:pPr>
        <w:tabs>
          <w:tab w:val="left" w:pos="2835"/>
        </w:tabs>
        <w:jc w:val="both"/>
        <w:rPr>
          <w:rFonts w:cs="Arial"/>
          <w:szCs w:val="24"/>
          <w:lang w:eastAsia="en-GB"/>
        </w:rPr>
        <w:sectPr w:rsidR="0054063C" w:rsidRPr="00652677" w:rsidSect="00960EFA">
          <w:headerReference w:type="default" r:id="rId7"/>
          <w:pgSz w:w="16838" w:h="11906" w:orient="landscape" w:code="9"/>
          <w:pgMar w:top="1134" w:right="1440" w:bottom="709" w:left="1440" w:header="720" w:footer="720" w:gutter="0"/>
          <w:cols w:space="708"/>
          <w:docGrid w:linePitch="360"/>
        </w:sectPr>
      </w:pPr>
    </w:p>
    <w:p w14:paraId="3CE73C63" w14:textId="77777777" w:rsidR="0054063C" w:rsidRPr="00652677" w:rsidRDefault="0054063C" w:rsidP="0054063C">
      <w:pPr>
        <w:tabs>
          <w:tab w:val="left" w:pos="2835"/>
        </w:tabs>
        <w:jc w:val="both"/>
        <w:rPr>
          <w:rFonts w:cs="Arial"/>
          <w:b/>
          <w:sz w:val="22"/>
          <w:szCs w:val="22"/>
          <w:lang w:eastAsia="en-GB"/>
        </w:rPr>
      </w:pPr>
      <w:r w:rsidRPr="00652677">
        <w:rPr>
          <w:rFonts w:cs="Arial"/>
          <w:b/>
          <w:sz w:val="22"/>
          <w:szCs w:val="22"/>
          <w:lang w:eastAsia="en-GB"/>
        </w:rPr>
        <w:t>NOTES</w:t>
      </w:r>
    </w:p>
    <w:p w14:paraId="0E047DFB" w14:textId="77777777" w:rsidR="0054063C" w:rsidRPr="00652677" w:rsidRDefault="0054063C" w:rsidP="0054063C">
      <w:pPr>
        <w:tabs>
          <w:tab w:val="left" w:pos="2835"/>
        </w:tabs>
        <w:jc w:val="both"/>
        <w:rPr>
          <w:rFonts w:cs="Arial"/>
          <w:b/>
          <w:sz w:val="22"/>
          <w:szCs w:val="22"/>
          <w:lang w:eastAsia="en-GB"/>
        </w:rPr>
      </w:pPr>
    </w:p>
    <w:p w14:paraId="5D61BBC1" w14:textId="77777777" w:rsidR="0054063C" w:rsidRPr="00652677" w:rsidRDefault="0054063C" w:rsidP="0054063C">
      <w:pPr>
        <w:numPr>
          <w:ilvl w:val="0"/>
          <w:numId w:val="7"/>
        </w:numPr>
        <w:tabs>
          <w:tab w:val="left" w:pos="709"/>
          <w:tab w:val="left" w:pos="1418"/>
          <w:tab w:val="left" w:pos="2126"/>
          <w:tab w:val="left" w:pos="2160"/>
          <w:tab w:val="left" w:pos="2835"/>
          <w:tab w:val="left" w:pos="2880"/>
          <w:tab w:val="left" w:pos="3544"/>
          <w:tab w:val="left" w:pos="4253"/>
          <w:tab w:val="left" w:pos="4680"/>
          <w:tab w:val="left" w:pos="4961"/>
          <w:tab w:val="left" w:pos="5400"/>
          <w:tab w:val="left" w:pos="5670"/>
          <w:tab w:val="right" w:pos="9000"/>
        </w:tabs>
        <w:spacing w:line="240" w:lineRule="atLeast"/>
        <w:contextualSpacing/>
        <w:jc w:val="both"/>
        <w:rPr>
          <w:rFonts w:cs="Arial"/>
          <w:b/>
          <w:sz w:val="22"/>
          <w:szCs w:val="22"/>
        </w:rPr>
      </w:pPr>
      <w:r w:rsidRPr="00652677">
        <w:rPr>
          <w:rFonts w:cs="Arial"/>
          <w:szCs w:val="24"/>
        </w:rPr>
        <w:t xml:space="preserve">Reference to contract is also to be construed as meaning a </w:t>
      </w:r>
      <w:r>
        <w:rPr>
          <w:rFonts w:cs="Arial"/>
          <w:szCs w:val="24"/>
        </w:rPr>
        <w:t>f</w:t>
      </w:r>
      <w:r w:rsidRPr="00652677">
        <w:rPr>
          <w:rFonts w:cs="Arial"/>
          <w:szCs w:val="24"/>
        </w:rPr>
        <w:t xml:space="preserve">ramework </w:t>
      </w:r>
      <w:r>
        <w:rPr>
          <w:rFonts w:cs="Arial"/>
          <w:szCs w:val="24"/>
        </w:rPr>
        <w:t>a</w:t>
      </w:r>
      <w:r w:rsidRPr="00652677">
        <w:rPr>
          <w:rFonts w:cs="Arial"/>
          <w:szCs w:val="24"/>
        </w:rPr>
        <w:t>greement.</w:t>
      </w:r>
    </w:p>
    <w:p w14:paraId="096CD673" w14:textId="77777777" w:rsidR="0054063C" w:rsidRPr="00652677" w:rsidRDefault="0054063C" w:rsidP="0054063C">
      <w:pPr>
        <w:numPr>
          <w:ilvl w:val="0"/>
          <w:numId w:val="7"/>
        </w:numPr>
        <w:tabs>
          <w:tab w:val="left" w:pos="709"/>
          <w:tab w:val="left" w:pos="1418"/>
          <w:tab w:val="left" w:pos="2126"/>
          <w:tab w:val="left" w:pos="2160"/>
          <w:tab w:val="left" w:pos="2835"/>
          <w:tab w:val="left" w:pos="2880"/>
          <w:tab w:val="left" w:pos="3544"/>
          <w:tab w:val="left" w:pos="4253"/>
          <w:tab w:val="left" w:pos="4680"/>
          <w:tab w:val="left" w:pos="4961"/>
          <w:tab w:val="left" w:pos="5400"/>
          <w:tab w:val="left" w:pos="5670"/>
          <w:tab w:val="right" w:pos="9000"/>
        </w:tabs>
        <w:spacing w:line="240" w:lineRule="atLeast"/>
        <w:contextualSpacing/>
        <w:jc w:val="both"/>
        <w:rPr>
          <w:rFonts w:cs="Arial"/>
          <w:b/>
          <w:sz w:val="22"/>
          <w:szCs w:val="22"/>
        </w:rPr>
      </w:pPr>
      <w:r w:rsidRPr="00652677">
        <w:t>Please provide exact figures wherever possible, rather than estimations.</w:t>
      </w:r>
    </w:p>
    <w:p w14:paraId="2F6BAC81" w14:textId="77777777" w:rsidR="0054063C" w:rsidRPr="00652677" w:rsidRDefault="0054063C" w:rsidP="0054063C">
      <w:pPr>
        <w:numPr>
          <w:ilvl w:val="0"/>
          <w:numId w:val="7"/>
        </w:numPr>
        <w:tabs>
          <w:tab w:val="left" w:pos="709"/>
          <w:tab w:val="left" w:pos="1418"/>
          <w:tab w:val="left" w:pos="2126"/>
          <w:tab w:val="left" w:pos="2160"/>
          <w:tab w:val="left" w:pos="2835"/>
          <w:tab w:val="left" w:pos="2880"/>
          <w:tab w:val="left" w:pos="3544"/>
          <w:tab w:val="left" w:pos="4253"/>
          <w:tab w:val="left" w:pos="4680"/>
          <w:tab w:val="left" w:pos="4961"/>
          <w:tab w:val="left" w:pos="5400"/>
          <w:tab w:val="left" w:pos="5670"/>
          <w:tab w:val="right" w:pos="9000"/>
        </w:tabs>
        <w:spacing w:line="240" w:lineRule="atLeast"/>
        <w:contextualSpacing/>
        <w:jc w:val="both"/>
        <w:rPr>
          <w:rFonts w:cs="Arial"/>
          <w:b/>
          <w:sz w:val="22"/>
          <w:szCs w:val="22"/>
        </w:rPr>
      </w:pPr>
      <w:r w:rsidRPr="00652677">
        <w:t>Please distinguish between the ‘zero’ value and where information is either not recorded or not available.</w:t>
      </w:r>
    </w:p>
    <w:p w14:paraId="50C5A994" w14:textId="77777777" w:rsidR="0054063C" w:rsidRPr="00652677" w:rsidRDefault="0054063C" w:rsidP="0054063C">
      <w:pPr>
        <w:tabs>
          <w:tab w:val="left" w:pos="2835"/>
        </w:tabs>
        <w:jc w:val="both"/>
        <w:rPr>
          <w:rFonts w:cs="Arial"/>
          <w:sz w:val="22"/>
          <w:szCs w:val="22"/>
          <w:lang w:eastAsia="en-GB"/>
        </w:rPr>
      </w:pPr>
    </w:p>
    <w:p w14:paraId="4A076F01"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1. Organisation and report details</w:t>
      </w:r>
    </w:p>
    <w:p w14:paraId="1A3A43D8" w14:textId="77777777" w:rsidR="0054063C" w:rsidRPr="00652677" w:rsidRDefault="0054063C" w:rsidP="0054063C">
      <w:pPr>
        <w:tabs>
          <w:tab w:val="left" w:pos="2835"/>
        </w:tabs>
        <w:rPr>
          <w:rFonts w:cs="Arial"/>
          <w:b/>
          <w:sz w:val="22"/>
          <w:szCs w:val="22"/>
          <w:lang w:eastAsia="en-GB"/>
        </w:rPr>
      </w:pPr>
    </w:p>
    <w:p w14:paraId="48497E13" w14:textId="77777777" w:rsidR="0054063C" w:rsidRPr="00652677" w:rsidRDefault="0054063C" w:rsidP="0054063C">
      <w:pPr>
        <w:tabs>
          <w:tab w:val="left" w:pos="426"/>
          <w:tab w:val="left" w:pos="2835"/>
        </w:tabs>
        <w:rPr>
          <w:rFonts w:cs="Arial"/>
          <w:sz w:val="22"/>
          <w:szCs w:val="22"/>
          <w:lang w:eastAsia="en-GB"/>
        </w:rPr>
      </w:pPr>
      <w:r w:rsidRPr="00652677">
        <w:rPr>
          <w:rFonts w:cs="Arial"/>
          <w:b/>
          <w:sz w:val="22"/>
          <w:szCs w:val="22"/>
          <w:lang w:eastAsia="en-GB"/>
        </w:rPr>
        <w:t>a)</w:t>
      </w:r>
      <w:r w:rsidRPr="00652677">
        <w:rPr>
          <w:rFonts w:cs="Arial"/>
          <w:sz w:val="22"/>
          <w:szCs w:val="22"/>
          <w:lang w:eastAsia="en-GB"/>
        </w:rPr>
        <w:tab/>
        <w:t>Enter the name of the contracting authority to which the report refers.</w:t>
      </w:r>
    </w:p>
    <w:p w14:paraId="4676791E" w14:textId="77777777" w:rsidR="0054063C" w:rsidRPr="00652677" w:rsidRDefault="0054063C" w:rsidP="0054063C">
      <w:pPr>
        <w:tabs>
          <w:tab w:val="left" w:pos="426"/>
        </w:tabs>
        <w:rPr>
          <w:rFonts w:cs="Arial"/>
          <w:i/>
          <w:sz w:val="20"/>
          <w:lang w:eastAsia="en-GB"/>
        </w:rPr>
      </w:pPr>
      <w:r w:rsidRPr="00652677">
        <w:rPr>
          <w:rFonts w:cs="Arial"/>
          <w:b/>
          <w:sz w:val="22"/>
          <w:szCs w:val="22"/>
          <w:lang w:eastAsia="en-GB"/>
        </w:rPr>
        <w:t>b)</w:t>
      </w:r>
      <w:r w:rsidRPr="00652677">
        <w:rPr>
          <w:rFonts w:cs="Arial"/>
          <w:sz w:val="22"/>
          <w:szCs w:val="22"/>
          <w:lang w:eastAsia="en-GB"/>
        </w:rPr>
        <w:tab/>
        <w:t xml:space="preserve">Enter the actual period of the report </w:t>
      </w:r>
      <w:r w:rsidRPr="005D438F">
        <w:rPr>
          <w:rFonts w:cs="Arial"/>
          <w:sz w:val="20"/>
          <w:lang w:eastAsia="en-GB"/>
        </w:rPr>
        <w:t>(</w:t>
      </w:r>
      <w:r>
        <w:rPr>
          <w:rFonts w:cs="Arial"/>
          <w:sz w:val="20"/>
          <w:lang w:eastAsia="en-GB"/>
        </w:rPr>
        <w:t>for example,</w:t>
      </w:r>
      <w:r w:rsidRPr="005D438F">
        <w:rPr>
          <w:rFonts w:cs="Arial"/>
          <w:sz w:val="20"/>
          <w:lang w:eastAsia="en-GB"/>
        </w:rPr>
        <w:t xml:space="preserve"> </w:t>
      </w:r>
      <w:r>
        <w:rPr>
          <w:rFonts w:cs="Arial"/>
          <w:sz w:val="20"/>
          <w:lang w:eastAsia="en-GB"/>
        </w:rPr>
        <w:t>01 April 22 to 31 March 23 or 1 August 22</w:t>
      </w:r>
      <w:r w:rsidRPr="005D438F">
        <w:rPr>
          <w:rFonts w:cs="Arial"/>
          <w:sz w:val="20"/>
          <w:lang w:eastAsia="en-GB"/>
        </w:rPr>
        <w:t xml:space="preserve"> to 31 July </w:t>
      </w:r>
      <w:r>
        <w:rPr>
          <w:rFonts w:cs="Arial"/>
          <w:sz w:val="20"/>
          <w:lang w:eastAsia="en-GB"/>
        </w:rPr>
        <w:tab/>
        <w:t>23</w:t>
      </w:r>
      <w:r w:rsidRPr="005D438F">
        <w:rPr>
          <w:rFonts w:cs="Arial"/>
          <w:sz w:val="20"/>
          <w:lang w:eastAsia="en-GB"/>
        </w:rPr>
        <w:t>.)</w:t>
      </w:r>
    </w:p>
    <w:p w14:paraId="6FB85DE9" w14:textId="77777777" w:rsidR="00CD0573" w:rsidRDefault="0054063C" w:rsidP="0054063C">
      <w:pPr>
        <w:tabs>
          <w:tab w:val="left" w:pos="426"/>
        </w:tabs>
        <w:rPr>
          <w:rFonts w:cs="Arial"/>
          <w:sz w:val="22"/>
          <w:szCs w:val="22"/>
          <w:lang w:eastAsia="en-GB"/>
        </w:rPr>
      </w:pPr>
      <w:r w:rsidRPr="00652677">
        <w:rPr>
          <w:rFonts w:cs="Arial"/>
          <w:b/>
          <w:sz w:val="22"/>
          <w:szCs w:val="22"/>
          <w:lang w:eastAsia="en-GB"/>
        </w:rPr>
        <w:t>c)</w:t>
      </w:r>
      <w:r w:rsidRPr="00652677">
        <w:rPr>
          <w:rFonts w:cs="Arial"/>
          <w:sz w:val="22"/>
          <w:szCs w:val="22"/>
          <w:lang w:eastAsia="en-GB"/>
        </w:rPr>
        <w:t xml:space="preserve"> </w:t>
      </w:r>
      <w:r w:rsidRPr="00652677">
        <w:rPr>
          <w:rFonts w:cs="Arial"/>
          <w:sz w:val="22"/>
          <w:szCs w:val="22"/>
          <w:lang w:eastAsia="en-GB"/>
        </w:rPr>
        <w:tab/>
        <w:t xml:space="preserve">Has the report been prepared because there is a requirement to do so </w:t>
      </w:r>
      <w:proofErr w:type="gramStart"/>
      <w:r w:rsidRPr="00652677">
        <w:rPr>
          <w:rFonts w:cs="Arial"/>
          <w:sz w:val="22"/>
          <w:szCs w:val="22"/>
          <w:lang w:eastAsia="en-GB"/>
        </w:rPr>
        <w:t>under</w:t>
      </w:r>
      <w:proofErr w:type="gramEnd"/>
    </w:p>
    <w:p w14:paraId="4A11420C" w14:textId="3ECCF0B1" w:rsidR="0054063C" w:rsidRPr="0094383C" w:rsidRDefault="00245662" w:rsidP="0054063C">
      <w:pPr>
        <w:tabs>
          <w:tab w:val="left" w:pos="426"/>
        </w:tabs>
        <w:rPr>
          <w:rFonts w:cs="Arial"/>
          <w:sz w:val="22"/>
          <w:szCs w:val="22"/>
          <w:lang w:eastAsia="en-GB"/>
        </w:rPr>
      </w:pPr>
      <w:r>
        <w:rPr>
          <w:rFonts w:cs="Arial"/>
          <w:sz w:val="22"/>
          <w:szCs w:val="22"/>
          <w:lang w:eastAsia="en-GB"/>
        </w:rPr>
        <w:tab/>
      </w:r>
      <w:hyperlink r:id="rId8" w:history="1">
        <w:r w:rsidR="0054063C" w:rsidRPr="0094383C">
          <w:rPr>
            <w:rStyle w:val="Hyperlink"/>
            <w:rFonts w:cs="Arial"/>
            <w:sz w:val="22"/>
            <w:szCs w:val="22"/>
            <w:lang w:eastAsia="en-GB"/>
          </w:rPr>
          <w:t xml:space="preserve">Section 18 of the </w:t>
        </w:r>
        <w:r w:rsidR="0054063C" w:rsidRPr="0094383C">
          <w:rPr>
            <w:rStyle w:val="Hyperlink"/>
            <w:rFonts w:cs="Arial"/>
            <w:sz w:val="22"/>
            <w:szCs w:val="22"/>
            <w:lang w:eastAsia="en-GB"/>
          </w:rPr>
          <w:tab/>
          <w:t>2014 Act</w:t>
        </w:r>
      </w:hyperlink>
      <w:r w:rsidR="0054063C" w:rsidRPr="0094383C">
        <w:rPr>
          <w:rFonts w:cs="Arial"/>
          <w:sz w:val="22"/>
          <w:szCs w:val="22"/>
          <w:lang w:eastAsia="en-GB"/>
        </w:rPr>
        <w:t>?</w:t>
      </w:r>
    </w:p>
    <w:p w14:paraId="131FB183" w14:textId="77777777" w:rsidR="0054063C" w:rsidRPr="00652677" w:rsidRDefault="0054063C" w:rsidP="0054063C">
      <w:pPr>
        <w:tabs>
          <w:tab w:val="left" w:pos="2835"/>
        </w:tabs>
        <w:rPr>
          <w:rFonts w:cs="Arial"/>
          <w:sz w:val="22"/>
          <w:szCs w:val="22"/>
          <w:lang w:eastAsia="en-GB"/>
        </w:rPr>
      </w:pPr>
    </w:p>
    <w:p w14:paraId="41E99853"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2. Summary of regulated procurements completed</w:t>
      </w:r>
    </w:p>
    <w:p w14:paraId="398588A9" w14:textId="77777777" w:rsidR="0054063C" w:rsidRPr="00652677" w:rsidRDefault="0054063C" w:rsidP="0054063C">
      <w:pPr>
        <w:tabs>
          <w:tab w:val="left" w:pos="2835"/>
        </w:tabs>
        <w:rPr>
          <w:rFonts w:cs="Arial"/>
          <w:b/>
          <w:sz w:val="22"/>
          <w:szCs w:val="22"/>
          <w:lang w:eastAsia="en-GB"/>
        </w:rPr>
      </w:pPr>
    </w:p>
    <w:p w14:paraId="52D8936F"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a)</w:t>
      </w:r>
      <w:r w:rsidRPr="00652677">
        <w:rPr>
          <w:rFonts w:cs="Arial"/>
          <w:sz w:val="22"/>
          <w:szCs w:val="22"/>
          <w:lang w:eastAsia="en-GB"/>
        </w:rPr>
        <w:tab/>
        <w:t xml:space="preserve">This is the total number of all regulated contracts that were awarded during the reporting period </w:t>
      </w:r>
      <w:r w:rsidRPr="00652677">
        <w:rPr>
          <w:rFonts w:cs="Arial"/>
          <w:sz w:val="22"/>
          <w:szCs w:val="22"/>
          <w:lang w:eastAsia="en-GB"/>
        </w:rPr>
        <w:tab/>
        <w:t xml:space="preserve">as </w:t>
      </w:r>
      <w:r w:rsidRPr="00652677">
        <w:rPr>
          <w:rFonts w:cs="Arial"/>
          <w:sz w:val="22"/>
          <w:szCs w:val="22"/>
          <w:lang w:eastAsia="en-GB"/>
        </w:rPr>
        <w:tab/>
        <w:t>a result of regulated procurements.</w:t>
      </w:r>
    </w:p>
    <w:p w14:paraId="599CF392"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b)</w:t>
      </w:r>
      <w:r w:rsidRPr="00652677">
        <w:rPr>
          <w:rFonts w:cs="Arial"/>
          <w:sz w:val="22"/>
          <w:szCs w:val="22"/>
          <w:lang w:eastAsia="en-GB"/>
        </w:rPr>
        <w:tab/>
        <w:t>This is the total estimated value (exc</w:t>
      </w:r>
      <w:r>
        <w:rPr>
          <w:rFonts w:cs="Arial"/>
          <w:sz w:val="22"/>
          <w:szCs w:val="22"/>
          <w:lang w:eastAsia="en-GB"/>
        </w:rPr>
        <w:t>luding</w:t>
      </w:r>
      <w:r w:rsidRPr="00652677">
        <w:rPr>
          <w:rFonts w:cs="Arial"/>
          <w:sz w:val="22"/>
          <w:szCs w:val="22"/>
          <w:lang w:eastAsia="en-GB"/>
        </w:rPr>
        <w:t xml:space="preserve"> VAT) of all regulated contracts that were awarded </w:t>
      </w:r>
      <w:r>
        <w:rPr>
          <w:rFonts w:cs="Arial"/>
          <w:sz w:val="22"/>
          <w:szCs w:val="22"/>
          <w:lang w:eastAsia="en-GB"/>
        </w:rPr>
        <w:tab/>
      </w:r>
      <w:r w:rsidRPr="00652677">
        <w:rPr>
          <w:rFonts w:cs="Arial"/>
          <w:sz w:val="22"/>
          <w:szCs w:val="22"/>
          <w:lang w:eastAsia="en-GB"/>
        </w:rPr>
        <w:t>during the reporting period as a result of regulated procurements.</w:t>
      </w:r>
    </w:p>
    <w:p w14:paraId="7539179B"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c)</w:t>
      </w:r>
      <w:r w:rsidRPr="00652677">
        <w:rPr>
          <w:rFonts w:cs="Arial"/>
          <w:sz w:val="22"/>
          <w:szCs w:val="22"/>
          <w:lang w:eastAsia="en-GB"/>
        </w:rPr>
        <w:tab/>
        <w:t xml:space="preserve">This is the total number of unique suppliers that were awarded a place on a regulated contract </w:t>
      </w:r>
      <w:r w:rsidRPr="00652677">
        <w:rPr>
          <w:rFonts w:cs="Arial"/>
          <w:sz w:val="22"/>
          <w:szCs w:val="22"/>
          <w:lang w:eastAsia="en-GB"/>
        </w:rPr>
        <w:tab/>
        <w:t>which was award</w:t>
      </w:r>
      <w:r>
        <w:rPr>
          <w:rFonts w:cs="Arial"/>
          <w:sz w:val="22"/>
          <w:szCs w:val="22"/>
          <w:lang w:eastAsia="en-GB"/>
        </w:rPr>
        <w:t xml:space="preserve">ed during the reporting period </w:t>
      </w:r>
      <w:bookmarkStart w:id="1" w:name="_Hlk133327118"/>
      <w:r w:rsidRPr="00652677">
        <w:rPr>
          <w:rFonts w:cs="Arial"/>
          <w:sz w:val="22"/>
          <w:szCs w:val="22"/>
          <w:lang w:eastAsia="en-GB"/>
        </w:rPr>
        <w:t xml:space="preserve">(where a supplier has been awarded more than </w:t>
      </w:r>
      <w:r w:rsidRPr="00652677">
        <w:rPr>
          <w:rFonts w:cs="Arial"/>
          <w:sz w:val="22"/>
          <w:szCs w:val="22"/>
          <w:lang w:eastAsia="en-GB"/>
        </w:rPr>
        <w:tab/>
        <w:t>one framework, or contract only one instance should be recorded)</w:t>
      </w:r>
      <w:bookmarkEnd w:id="1"/>
      <w:r w:rsidRPr="00652677">
        <w:rPr>
          <w:rFonts w:cs="Arial"/>
          <w:sz w:val="22"/>
          <w:szCs w:val="22"/>
          <w:lang w:eastAsia="en-GB"/>
        </w:rPr>
        <w:t>.</w:t>
      </w:r>
    </w:p>
    <w:p w14:paraId="2A4B80E8" w14:textId="530C1689" w:rsidR="0054063C" w:rsidRPr="0094383C" w:rsidRDefault="0054063C" w:rsidP="0054063C">
      <w:pPr>
        <w:tabs>
          <w:tab w:val="left" w:pos="709"/>
          <w:tab w:val="left" w:pos="993"/>
        </w:tabs>
        <w:ind w:left="990" w:hanging="990"/>
        <w:rPr>
          <w:rFonts w:cs="Arial"/>
          <w:i/>
          <w:sz w:val="22"/>
          <w:szCs w:val="22"/>
          <w:lang w:eastAsia="en-GB"/>
        </w:rPr>
      </w:pPr>
      <w:r w:rsidRPr="00652677">
        <w:rPr>
          <w:rFonts w:cs="Arial"/>
          <w:b/>
          <w:sz w:val="22"/>
          <w:szCs w:val="22"/>
          <w:lang w:eastAsia="en-GB"/>
        </w:rPr>
        <w:t xml:space="preserve">  </w:t>
      </w:r>
      <w:r w:rsidRPr="00652677">
        <w:rPr>
          <w:rFonts w:cs="Arial"/>
          <w:b/>
          <w:sz w:val="22"/>
          <w:szCs w:val="22"/>
          <w:lang w:eastAsia="en-GB"/>
        </w:rPr>
        <w:tab/>
        <w:t>i)</w:t>
      </w:r>
      <w:r w:rsidRPr="00652677">
        <w:rPr>
          <w:rFonts w:cs="Arial"/>
          <w:sz w:val="22"/>
          <w:szCs w:val="22"/>
          <w:lang w:eastAsia="en-GB"/>
        </w:rPr>
        <w:tab/>
        <w:t>Number of unique SME suppliers that were awarded a place on a contract awarded</w:t>
      </w:r>
      <w:r>
        <w:rPr>
          <w:rFonts w:cs="Arial"/>
          <w:sz w:val="22"/>
          <w:szCs w:val="22"/>
          <w:lang w:eastAsia="en-GB"/>
        </w:rPr>
        <w:t xml:space="preserve"> during </w:t>
      </w:r>
      <w:r>
        <w:rPr>
          <w:rFonts w:cs="Arial"/>
          <w:sz w:val="22"/>
          <w:szCs w:val="22"/>
          <w:lang w:eastAsia="en-GB"/>
        </w:rPr>
        <w:tab/>
        <w:t xml:space="preserve">the reporting period </w:t>
      </w:r>
      <w:r w:rsidRPr="0094383C">
        <w:rPr>
          <w:rFonts w:cs="Arial"/>
          <w:sz w:val="22"/>
          <w:szCs w:val="22"/>
          <w:lang w:eastAsia="en-GB"/>
        </w:rPr>
        <w:t>(an SME means an enterprise which employs less than 250 staff) (where a SME supplier has been awarded more than one framework, or contract only one instance should be recorded)</w:t>
      </w:r>
      <w:r w:rsidR="00245662" w:rsidRPr="0094383C">
        <w:rPr>
          <w:rFonts w:cs="Arial"/>
          <w:sz w:val="22"/>
          <w:szCs w:val="22"/>
          <w:lang w:eastAsia="en-GB"/>
        </w:rPr>
        <w:t>.</w:t>
      </w:r>
    </w:p>
    <w:p w14:paraId="2D9D17D4" w14:textId="11C9721E" w:rsidR="0054063C" w:rsidRPr="00245662" w:rsidRDefault="0054063C" w:rsidP="0054063C">
      <w:pPr>
        <w:tabs>
          <w:tab w:val="left" w:pos="709"/>
          <w:tab w:val="left" w:pos="993"/>
        </w:tabs>
        <w:rPr>
          <w:rFonts w:cs="Arial"/>
          <w:sz w:val="20"/>
          <w:lang w:eastAsia="en-GB"/>
        </w:rPr>
      </w:pPr>
      <w:r w:rsidRPr="00652677">
        <w:rPr>
          <w:rFonts w:cs="Arial"/>
          <w:b/>
          <w:sz w:val="22"/>
          <w:szCs w:val="22"/>
          <w:lang w:eastAsia="en-GB"/>
        </w:rPr>
        <w:t xml:space="preserve"> </w:t>
      </w:r>
      <w:r w:rsidRPr="00652677">
        <w:rPr>
          <w:rFonts w:cs="Arial"/>
          <w:b/>
          <w:sz w:val="22"/>
          <w:szCs w:val="22"/>
          <w:lang w:eastAsia="en-GB"/>
        </w:rPr>
        <w:tab/>
        <w:t>ii)</w:t>
      </w:r>
      <w:r>
        <w:rPr>
          <w:rFonts w:cs="Arial"/>
          <w:sz w:val="22"/>
          <w:szCs w:val="22"/>
          <w:lang w:eastAsia="en-GB"/>
        </w:rPr>
        <w:tab/>
        <w:t>Number of unique t</w:t>
      </w:r>
      <w:r w:rsidRPr="00652677">
        <w:rPr>
          <w:rFonts w:cs="Arial"/>
          <w:sz w:val="22"/>
          <w:szCs w:val="22"/>
          <w:lang w:eastAsia="en-GB"/>
        </w:rPr>
        <w:t xml:space="preserve">hird sector suppliers that were awarded a place on a contract awarded </w:t>
      </w:r>
      <w:r w:rsidRPr="00652677">
        <w:rPr>
          <w:rFonts w:cs="Arial"/>
          <w:sz w:val="22"/>
          <w:szCs w:val="22"/>
          <w:lang w:eastAsia="en-GB"/>
        </w:rPr>
        <w:tab/>
      </w:r>
      <w:r w:rsidRPr="00652677">
        <w:rPr>
          <w:rFonts w:cs="Arial"/>
          <w:sz w:val="22"/>
          <w:szCs w:val="22"/>
          <w:lang w:eastAsia="en-GB"/>
        </w:rPr>
        <w:tab/>
        <w:t>during the reporting period</w:t>
      </w:r>
      <w:r>
        <w:rPr>
          <w:rFonts w:cs="Arial"/>
          <w:sz w:val="22"/>
          <w:szCs w:val="22"/>
          <w:lang w:eastAsia="en-GB"/>
        </w:rPr>
        <w:t xml:space="preserve"> </w:t>
      </w:r>
      <w:r w:rsidRPr="0094383C">
        <w:rPr>
          <w:rFonts w:cs="Arial"/>
          <w:sz w:val="22"/>
          <w:szCs w:val="22"/>
          <w:lang w:eastAsia="en-GB"/>
        </w:rPr>
        <w:t xml:space="preserve">(where a third sector supplier has been awarded more than </w:t>
      </w:r>
      <w:r w:rsidRPr="0094383C">
        <w:rPr>
          <w:rFonts w:cs="Arial"/>
          <w:sz w:val="22"/>
          <w:szCs w:val="22"/>
          <w:lang w:eastAsia="en-GB"/>
        </w:rPr>
        <w:tab/>
      </w:r>
      <w:r w:rsidRPr="0094383C">
        <w:rPr>
          <w:rFonts w:cs="Arial"/>
          <w:sz w:val="22"/>
          <w:szCs w:val="22"/>
          <w:lang w:eastAsia="en-GB"/>
        </w:rPr>
        <w:tab/>
        <w:t>one framework, or contract only one instance should be recorded)</w:t>
      </w:r>
      <w:r w:rsidR="00245662" w:rsidRPr="0094383C">
        <w:rPr>
          <w:rFonts w:cs="Arial"/>
          <w:sz w:val="22"/>
          <w:szCs w:val="22"/>
          <w:lang w:eastAsia="en-GB"/>
        </w:rPr>
        <w:t>.</w:t>
      </w:r>
    </w:p>
    <w:p w14:paraId="7EA7E7CB" w14:textId="77777777" w:rsidR="0054063C" w:rsidRPr="00652677" w:rsidRDefault="0054063C" w:rsidP="0054063C">
      <w:pPr>
        <w:tabs>
          <w:tab w:val="left" w:pos="2835"/>
        </w:tabs>
        <w:rPr>
          <w:rFonts w:cs="Arial"/>
          <w:sz w:val="22"/>
          <w:szCs w:val="22"/>
          <w:lang w:eastAsia="en-GB"/>
        </w:rPr>
      </w:pPr>
    </w:p>
    <w:p w14:paraId="0A745767"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3. Review of regulated procurements compliance</w:t>
      </w:r>
    </w:p>
    <w:p w14:paraId="2C49B940" w14:textId="77777777" w:rsidR="0054063C" w:rsidRPr="00652677" w:rsidRDefault="0054063C" w:rsidP="0054063C">
      <w:pPr>
        <w:tabs>
          <w:tab w:val="left" w:pos="2835"/>
        </w:tabs>
        <w:rPr>
          <w:rFonts w:cs="Arial"/>
          <w:b/>
          <w:sz w:val="22"/>
          <w:szCs w:val="22"/>
          <w:lang w:eastAsia="en-GB"/>
        </w:rPr>
      </w:pPr>
    </w:p>
    <w:p w14:paraId="235493E2"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a)</w:t>
      </w:r>
      <w:r w:rsidRPr="00652677">
        <w:rPr>
          <w:rFonts w:cs="Arial"/>
          <w:b/>
          <w:sz w:val="22"/>
          <w:szCs w:val="22"/>
          <w:lang w:eastAsia="en-GB"/>
        </w:rPr>
        <w:tab/>
      </w:r>
      <w:r w:rsidRPr="00652677">
        <w:rPr>
          <w:rFonts w:cs="Arial"/>
          <w:sz w:val="22"/>
          <w:szCs w:val="22"/>
          <w:lang w:eastAsia="en-GB"/>
        </w:rPr>
        <w:t>Total number of regulated contracts awarded within the repo</w:t>
      </w:r>
      <w:r>
        <w:rPr>
          <w:rFonts w:cs="Arial"/>
          <w:sz w:val="22"/>
          <w:szCs w:val="22"/>
          <w:lang w:eastAsia="en-GB"/>
        </w:rPr>
        <w:t xml:space="preserve">rting period that complied with </w:t>
      </w:r>
      <w:r w:rsidRPr="00652677">
        <w:rPr>
          <w:rFonts w:cs="Arial"/>
          <w:sz w:val="22"/>
          <w:szCs w:val="22"/>
          <w:lang w:eastAsia="en-GB"/>
        </w:rPr>
        <w:t xml:space="preserve">the </w:t>
      </w:r>
      <w:r w:rsidRPr="00652677">
        <w:rPr>
          <w:rFonts w:cs="Arial"/>
          <w:sz w:val="22"/>
          <w:szCs w:val="22"/>
          <w:lang w:eastAsia="en-GB"/>
        </w:rPr>
        <w:tab/>
        <w:t>commitments and policies set out in your corporate procurement strategy.</w:t>
      </w:r>
    </w:p>
    <w:p w14:paraId="7EBA1173" w14:textId="77777777" w:rsidR="0054063C" w:rsidRPr="00652677" w:rsidRDefault="0054063C" w:rsidP="0054063C">
      <w:pPr>
        <w:tabs>
          <w:tab w:val="left" w:pos="426"/>
          <w:tab w:val="left" w:pos="2835"/>
        </w:tabs>
        <w:rPr>
          <w:rFonts w:cs="Arial"/>
          <w:sz w:val="22"/>
          <w:szCs w:val="22"/>
          <w:lang w:eastAsia="en-GB"/>
        </w:rPr>
      </w:pPr>
      <w:r w:rsidRPr="00652677">
        <w:rPr>
          <w:rFonts w:cs="Arial"/>
          <w:b/>
          <w:sz w:val="22"/>
          <w:szCs w:val="22"/>
          <w:lang w:eastAsia="en-GB"/>
        </w:rPr>
        <w:t xml:space="preserve">b) </w:t>
      </w:r>
      <w:r w:rsidRPr="00652677">
        <w:rPr>
          <w:rFonts w:cs="Arial"/>
          <w:b/>
          <w:sz w:val="22"/>
          <w:szCs w:val="22"/>
          <w:lang w:eastAsia="en-GB"/>
        </w:rPr>
        <w:tab/>
      </w:r>
      <w:r w:rsidRPr="00652677">
        <w:rPr>
          <w:rFonts w:cs="Arial"/>
          <w:sz w:val="22"/>
          <w:szCs w:val="22"/>
          <w:lang w:eastAsia="en-GB"/>
        </w:rPr>
        <w:t xml:space="preserve">Total number of regulated contracts awarded within the reporting period that did not comply with </w:t>
      </w:r>
      <w:r w:rsidRPr="00652677">
        <w:rPr>
          <w:rFonts w:cs="Arial"/>
          <w:sz w:val="22"/>
          <w:szCs w:val="22"/>
          <w:lang w:eastAsia="en-GB"/>
        </w:rPr>
        <w:tab/>
        <w:t>commitments and policies set out in the corporate procurement strategy.</w:t>
      </w:r>
    </w:p>
    <w:p w14:paraId="433C6C80" w14:textId="77777777" w:rsidR="0054063C" w:rsidRPr="00652677" w:rsidRDefault="0054063C" w:rsidP="0054063C">
      <w:pPr>
        <w:tabs>
          <w:tab w:val="left" w:pos="2835"/>
        </w:tabs>
        <w:rPr>
          <w:rFonts w:cs="Arial"/>
          <w:sz w:val="22"/>
          <w:szCs w:val="22"/>
          <w:lang w:eastAsia="en-GB"/>
        </w:rPr>
      </w:pPr>
    </w:p>
    <w:p w14:paraId="001B50EE"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4. Community benefit requirements summary</w:t>
      </w:r>
    </w:p>
    <w:p w14:paraId="32FC798D" w14:textId="77777777" w:rsidR="0054063C" w:rsidRPr="00652677" w:rsidRDefault="0054063C" w:rsidP="0054063C">
      <w:pPr>
        <w:tabs>
          <w:tab w:val="left" w:pos="2835"/>
        </w:tabs>
        <w:rPr>
          <w:rFonts w:cs="Arial"/>
          <w:b/>
          <w:sz w:val="22"/>
          <w:szCs w:val="22"/>
          <w:lang w:eastAsia="en-GB"/>
        </w:rPr>
      </w:pPr>
    </w:p>
    <w:p w14:paraId="1ACFEDD1"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a)</w:t>
      </w:r>
      <w:r w:rsidRPr="00652677">
        <w:rPr>
          <w:rFonts w:cs="Arial"/>
          <w:sz w:val="22"/>
          <w:szCs w:val="22"/>
          <w:lang w:eastAsia="en-GB"/>
        </w:rPr>
        <w:tab/>
        <w:t xml:space="preserve">Total number of individual regulated contracts awarded within the reporting period with a value of </w:t>
      </w:r>
      <w:r w:rsidRPr="00652677">
        <w:rPr>
          <w:rFonts w:cs="Arial"/>
          <w:sz w:val="22"/>
          <w:szCs w:val="22"/>
          <w:lang w:eastAsia="en-GB"/>
        </w:rPr>
        <w:tab/>
        <w:t>£4 million or greater.</w:t>
      </w:r>
    </w:p>
    <w:p w14:paraId="35E339C0"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b)</w:t>
      </w:r>
      <w:r w:rsidRPr="00652677">
        <w:rPr>
          <w:rFonts w:cs="Arial"/>
          <w:sz w:val="22"/>
          <w:szCs w:val="22"/>
          <w:lang w:eastAsia="en-GB"/>
        </w:rPr>
        <w:tab/>
        <w:t xml:space="preserve">Total number of individual regulated contracts awarded within the reporting period with a value of </w:t>
      </w:r>
      <w:r w:rsidRPr="00652677">
        <w:rPr>
          <w:rFonts w:cs="Arial"/>
          <w:sz w:val="22"/>
          <w:szCs w:val="22"/>
          <w:lang w:eastAsia="en-GB"/>
        </w:rPr>
        <w:tab/>
        <w:t>£4 million or greater that contain Community Benefit requirements.</w:t>
      </w:r>
    </w:p>
    <w:p w14:paraId="692B57E2" w14:textId="77777777" w:rsidR="0054063C" w:rsidRDefault="0054063C" w:rsidP="0054063C">
      <w:pPr>
        <w:tabs>
          <w:tab w:val="left" w:pos="426"/>
        </w:tabs>
        <w:rPr>
          <w:rFonts w:cs="Arial"/>
          <w:sz w:val="22"/>
          <w:szCs w:val="22"/>
          <w:lang w:eastAsia="en-GB"/>
        </w:rPr>
      </w:pPr>
      <w:r w:rsidRPr="00652677">
        <w:rPr>
          <w:rFonts w:cs="Arial"/>
          <w:b/>
          <w:sz w:val="22"/>
          <w:szCs w:val="22"/>
          <w:lang w:eastAsia="en-GB"/>
        </w:rPr>
        <w:t>c)</w:t>
      </w:r>
      <w:r w:rsidRPr="00652677">
        <w:rPr>
          <w:rFonts w:cs="Arial"/>
          <w:sz w:val="22"/>
          <w:szCs w:val="22"/>
          <w:lang w:eastAsia="en-GB"/>
        </w:rPr>
        <w:tab/>
        <w:t>Total number of regulated contracts with a value of less than £4 million that contain</w:t>
      </w:r>
      <w:r>
        <w:rPr>
          <w:rFonts w:cs="Arial"/>
          <w:sz w:val="22"/>
          <w:szCs w:val="22"/>
          <w:lang w:eastAsia="en-GB"/>
        </w:rPr>
        <w:t xml:space="preserve"> Community</w:t>
      </w:r>
    </w:p>
    <w:p w14:paraId="3ED770D6" w14:textId="77777777" w:rsidR="0054063C" w:rsidRPr="00652677" w:rsidRDefault="0054063C" w:rsidP="0054063C">
      <w:pPr>
        <w:tabs>
          <w:tab w:val="left" w:pos="426"/>
        </w:tabs>
        <w:rPr>
          <w:rFonts w:cs="Arial"/>
          <w:sz w:val="22"/>
          <w:szCs w:val="22"/>
          <w:lang w:eastAsia="en-GB"/>
        </w:rPr>
      </w:pPr>
      <w:r>
        <w:rPr>
          <w:rFonts w:cs="Arial"/>
          <w:sz w:val="22"/>
          <w:szCs w:val="22"/>
          <w:lang w:eastAsia="en-GB"/>
        </w:rPr>
        <w:t xml:space="preserve">       </w:t>
      </w:r>
      <w:r w:rsidRPr="00652677">
        <w:rPr>
          <w:rFonts w:cs="Arial"/>
          <w:sz w:val="22"/>
          <w:szCs w:val="22"/>
          <w:lang w:eastAsia="en-GB"/>
        </w:rPr>
        <w:t xml:space="preserve">Benefit requirements.   </w:t>
      </w:r>
    </w:p>
    <w:p w14:paraId="6A10A59F"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d)</w:t>
      </w:r>
      <w:r w:rsidRPr="00652677">
        <w:rPr>
          <w:rFonts w:cs="Arial"/>
          <w:sz w:val="22"/>
          <w:szCs w:val="22"/>
          <w:lang w:eastAsia="en-GB"/>
        </w:rPr>
        <w:tab/>
        <w:t>Total number of jobs filled by individuals within a priority group during the period of the report.</w:t>
      </w:r>
    </w:p>
    <w:p w14:paraId="1BAEA379"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e)</w:t>
      </w:r>
      <w:r w:rsidRPr="00652677">
        <w:rPr>
          <w:rFonts w:cs="Arial"/>
          <w:sz w:val="22"/>
          <w:szCs w:val="22"/>
          <w:lang w:eastAsia="en-GB"/>
        </w:rPr>
        <w:tab/>
        <w:t>Total number of apprenticeships filled by priority groups during the period of the report.</w:t>
      </w:r>
    </w:p>
    <w:p w14:paraId="15C22337"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f)</w:t>
      </w:r>
      <w:r w:rsidRPr="00652677">
        <w:rPr>
          <w:rFonts w:cs="Arial"/>
          <w:sz w:val="22"/>
          <w:szCs w:val="22"/>
          <w:lang w:eastAsia="en-GB"/>
        </w:rPr>
        <w:tab/>
        <w:t>Total number of work placements delivered for priority groups during the period of the report.</w:t>
      </w:r>
    </w:p>
    <w:p w14:paraId="53CDA8AE"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g)</w:t>
      </w:r>
      <w:r w:rsidRPr="00652677">
        <w:rPr>
          <w:rFonts w:cs="Arial"/>
          <w:sz w:val="22"/>
          <w:szCs w:val="22"/>
          <w:lang w:eastAsia="en-GB"/>
        </w:rPr>
        <w:tab/>
        <w:t xml:space="preserve">Number of qualifications achieved during the period of the report through training by priority </w:t>
      </w:r>
      <w:r w:rsidRPr="00652677">
        <w:rPr>
          <w:rFonts w:cs="Arial"/>
          <w:sz w:val="22"/>
          <w:szCs w:val="22"/>
          <w:lang w:eastAsia="en-GB"/>
        </w:rPr>
        <w:tab/>
        <w:t>groups.</w:t>
      </w:r>
    </w:p>
    <w:p w14:paraId="13CD01CA"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h)</w:t>
      </w:r>
      <w:r w:rsidRPr="00652677">
        <w:rPr>
          <w:rFonts w:cs="Arial"/>
          <w:sz w:val="22"/>
          <w:szCs w:val="22"/>
          <w:lang w:eastAsia="en-GB"/>
        </w:rPr>
        <w:tab/>
        <w:t>Total value of contracts subcontracted to SMEs during the period of the report</w:t>
      </w:r>
    </w:p>
    <w:p w14:paraId="3ACA6F69"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i)</w:t>
      </w:r>
      <w:r w:rsidRPr="00652677">
        <w:rPr>
          <w:rFonts w:cs="Arial"/>
          <w:sz w:val="22"/>
          <w:szCs w:val="22"/>
          <w:lang w:eastAsia="en-GB"/>
        </w:rPr>
        <w:tab/>
        <w:t xml:space="preserve">Total value of contracts subcontracted to Social Enterprises during the period of the </w:t>
      </w:r>
      <w:r w:rsidRPr="00652677">
        <w:rPr>
          <w:rFonts w:cs="Arial"/>
          <w:sz w:val="22"/>
          <w:szCs w:val="22"/>
          <w:lang w:eastAsia="en-GB"/>
        </w:rPr>
        <w:tab/>
        <w:t>report.</w:t>
      </w:r>
    </w:p>
    <w:p w14:paraId="0320DE7F"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j)</w:t>
      </w:r>
      <w:r w:rsidRPr="00652677">
        <w:rPr>
          <w:rFonts w:cs="Arial"/>
          <w:sz w:val="22"/>
          <w:szCs w:val="22"/>
          <w:lang w:eastAsia="en-GB"/>
        </w:rPr>
        <w:tab/>
        <w:t xml:space="preserve">Total value of contracts subcontracted to Supported Businesses during the period of the </w:t>
      </w:r>
      <w:r w:rsidRPr="00652677">
        <w:rPr>
          <w:rFonts w:cs="Arial"/>
          <w:sz w:val="22"/>
          <w:szCs w:val="22"/>
          <w:lang w:eastAsia="en-GB"/>
        </w:rPr>
        <w:tab/>
        <w:t>report.</w:t>
      </w:r>
    </w:p>
    <w:p w14:paraId="0CEC9913" w14:textId="3039239F" w:rsidR="0054063C" w:rsidRPr="00245662" w:rsidRDefault="0054063C" w:rsidP="00245662">
      <w:pPr>
        <w:tabs>
          <w:tab w:val="left" w:pos="426"/>
        </w:tabs>
        <w:rPr>
          <w:rFonts w:cs="Arial"/>
          <w:sz w:val="22"/>
          <w:szCs w:val="22"/>
          <w:lang w:eastAsia="en-GB"/>
        </w:rPr>
      </w:pPr>
      <w:r w:rsidRPr="00652677">
        <w:rPr>
          <w:rFonts w:cs="Arial"/>
          <w:b/>
          <w:sz w:val="22"/>
          <w:szCs w:val="22"/>
          <w:lang w:eastAsia="en-GB"/>
        </w:rPr>
        <w:t>k)</w:t>
      </w:r>
      <w:r w:rsidRPr="00652677">
        <w:rPr>
          <w:rFonts w:cs="Arial"/>
          <w:sz w:val="22"/>
          <w:szCs w:val="22"/>
          <w:lang w:eastAsia="en-GB"/>
        </w:rPr>
        <w:tab/>
        <w:t xml:space="preserve">Other community benefits that were fulfilled during the period of the report that do not fall into one </w:t>
      </w:r>
      <w:r w:rsidRPr="00652677">
        <w:rPr>
          <w:rFonts w:cs="Arial"/>
          <w:sz w:val="22"/>
          <w:szCs w:val="22"/>
          <w:lang w:eastAsia="en-GB"/>
        </w:rPr>
        <w:tab/>
        <w:t>of the preceding categories.</w:t>
      </w:r>
    </w:p>
    <w:p w14:paraId="6BB91BD5" w14:textId="077C149D" w:rsidR="0054063C" w:rsidRPr="00773FB0" w:rsidRDefault="0054063C" w:rsidP="0054063C">
      <w:pPr>
        <w:tabs>
          <w:tab w:val="left" w:pos="2835"/>
        </w:tabs>
        <w:rPr>
          <w:rFonts w:cs="Arial"/>
          <w:bCs/>
          <w:sz w:val="22"/>
          <w:szCs w:val="22"/>
          <w:lang w:eastAsia="en-GB"/>
        </w:rPr>
      </w:pPr>
    </w:p>
    <w:p w14:paraId="3E2F876E" w14:textId="283C24A4" w:rsidR="00F423AE" w:rsidRPr="007A0511" w:rsidRDefault="004265A4" w:rsidP="0054063C">
      <w:pPr>
        <w:tabs>
          <w:tab w:val="left" w:pos="2835"/>
        </w:tabs>
        <w:rPr>
          <w:rFonts w:cs="Arial"/>
          <w:bCs/>
          <w:sz w:val="22"/>
          <w:szCs w:val="22"/>
          <w:lang w:eastAsia="en-GB"/>
        </w:rPr>
      </w:pPr>
      <w:hyperlink r:id="rId9" w:history="1">
        <w:r w:rsidR="00773FB0" w:rsidRPr="00C416E5">
          <w:rPr>
            <w:rStyle w:val="Hyperlink"/>
            <w:rFonts w:cs="Arial"/>
            <w:bCs/>
            <w:sz w:val="22"/>
            <w:szCs w:val="22"/>
            <w:lang w:eastAsia="en-GB"/>
          </w:rPr>
          <w:t>Scottish Procurement Policy Note 10/2020</w:t>
        </w:r>
      </w:hyperlink>
      <w:r w:rsidR="00773FB0" w:rsidRPr="007A0511">
        <w:rPr>
          <w:rFonts w:cs="Arial"/>
          <w:bCs/>
          <w:sz w:val="22"/>
          <w:szCs w:val="22"/>
          <w:lang w:eastAsia="en-GB"/>
        </w:rPr>
        <w:t xml:space="preserve"> </w:t>
      </w:r>
      <w:r w:rsidR="007A0511" w:rsidRPr="007A0511">
        <w:rPr>
          <w:rFonts w:cs="Arial"/>
          <w:color w:val="333333"/>
          <w:sz w:val="22"/>
          <w:szCs w:val="22"/>
          <w:shd w:val="clear" w:color="auto" w:fill="FFFFFF"/>
        </w:rPr>
        <w:t>clarifies the Scottish Government’s policy on measuring social impact through procurement and support for application of this policy in the form of the sustainable procurement duty tools and accompanying guides. </w:t>
      </w:r>
    </w:p>
    <w:p w14:paraId="6EFDD1B7" w14:textId="77777777" w:rsidR="00F423AE" w:rsidRPr="00773FB0" w:rsidRDefault="00F423AE" w:rsidP="0054063C">
      <w:pPr>
        <w:tabs>
          <w:tab w:val="left" w:pos="2835"/>
        </w:tabs>
        <w:rPr>
          <w:rFonts w:cs="Arial"/>
          <w:bCs/>
          <w:sz w:val="22"/>
          <w:szCs w:val="22"/>
          <w:lang w:eastAsia="en-GB"/>
        </w:rPr>
      </w:pPr>
    </w:p>
    <w:p w14:paraId="376DA17B" w14:textId="77777777" w:rsidR="0054063C" w:rsidRPr="00B81927" w:rsidRDefault="0054063C" w:rsidP="0054063C">
      <w:pPr>
        <w:tabs>
          <w:tab w:val="left" w:pos="2835"/>
        </w:tabs>
        <w:rPr>
          <w:rFonts w:cs="Arial"/>
          <w:b/>
          <w:sz w:val="22"/>
          <w:szCs w:val="22"/>
          <w:lang w:eastAsia="en-GB"/>
        </w:rPr>
      </w:pPr>
      <w:r w:rsidRPr="00B81927">
        <w:rPr>
          <w:rFonts w:cs="Arial"/>
          <w:b/>
          <w:sz w:val="22"/>
          <w:szCs w:val="22"/>
          <w:lang w:eastAsia="en-GB"/>
        </w:rPr>
        <w:t>5. Fair Work and the real Living Wage</w:t>
      </w:r>
    </w:p>
    <w:p w14:paraId="03D8C321" w14:textId="77777777" w:rsidR="0054063C" w:rsidRPr="00B81927" w:rsidRDefault="0054063C" w:rsidP="0054063C">
      <w:pPr>
        <w:tabs>
          <w:tab w:val="left" w:pos="2835"/>
        </w:tabs>
        <w:rPr>
          <w:rFonts w:cs="Arial"/>
          <w:b/>
          <w:sz w:val="22"/>
          <w:szCs w:val="22"/>
          <w:lang w:eastAsia="en-GB"/>
        </w:rPr>
      </w:pPr>
    </w:p>
    <w:p w14:paraId="2DC27B7E" w14:textId="77777777" w:rsidR="0054063C" w:rsidRDefault="0054063C" w:rsidP="0054063C">
      <w:pPr>
        <w:tabs>
          <w:tab w:val="left" w:pos="426"/>
        </w:tabs>
        <w:rPr>
          <w:rFonts w:cs="Arial"/>
          <w:sz w:val="22"/>
          <w:szCs w:val="22"/>
          <w:lang w:eastAsia="en-GB"/>
        </w:rPr>
      </w:pPr>
      <w:r w:rsidRPr="00B81927">
        <w:rPr>
          <w:rFonts w:cs="Arial"/>
          <w:b/>
          <w:sz w:val="22"/>
          <w:szCs w:val="22"/>
          <w:lang w:eastAsia="en-GB"/>
        </w:rPr>
        <w:t>a)</w:t>
      </w:r>
      <w:r w:rsidRPr="00B81927">
        <w:rPr>
          <w:rFonts w:cs="Arial"/>
          <w:sz w:val="22"/>
          <w:szCs w:val="22"/>
          <w:lang w:eastAsia="en-GB"/>
        </w:rPr>
        <w:tab/>
        <w:t xml:space="preserve">Number of regulated contracts awarded during the reporting period </w:t>
      </w:r>
      <w:r>
        <w:rPr>
          <w:rFonts w:cs="Arial"/>
          <w:sz w:val="22"/>
          <w:szCs w:val="22"/>
          <w:lang w:eastAsia="en-GB"/>
        </w:rPr>
        <w:t>that include a scored Fair</w:t>
      </w:r>
    </w:p>
    <w:p w14:paraId="19085496" w14:textId="77777777" w:rsidR="0054063C" w:rsidRDefault="0054063C" w:rsidP="0054063C">
      <w:pPr>
        <w:tabs>
          <w:tab w:val="left" w:pos="426"/>
        </w:tabs>
        <w:rPr>
          <w:rFonts w:cs="Arial"/>
          <w:sz w:val="22"/>
          <w:szCs w:val="22"/>
          <w:lang w:eastAsia="en-GB"/>
        </w:rPr>
      </w:pPr>
      <w:r>
        <w:rPr>
          <w:rFonts w:cs="Arial"/>
          <w:sz w:val="22"/>
          <w:szCs w:val="22"/>
          <w:lang w:eastAsia="en-GB"/>
        </w:rPr>
        <w:t xml:space="preserve">       </w:t>
      </w:r>
      <w:r w:rsidRPr="00B81927">
        <w:rPr>
          <w:rFonts w:cs="Arial"/>
          <w:sz w:val="22"/>
          <w:szCs w:val="22"/>
          <w:lang w:eastAsia="en-GB"/>
        </w:rPr>
        <w:t xml:space="preserve">Work First criterion where it was relevant to </w:t>
      </w:r>
      <w:r>
        <w:rPr>
          <w:rFonts w:cs="Arial"/>
          <w:sz w:val="22"/>
          <w:szCs w:val="22"/>
          <w:lang w:eastAsia="en-GB"/>
        </w:rPr>
        <w:t>do so</w:t>
      </w:r>
      <w:r w:rsidRPr="00B81927">
        <w:rPr>
          <w:rFonts w:cs="Arial"/>
          <w:sz w:val="22"/>
          <w:szCs w:val="22"/>
          <w:lang w:eastAsia="en-GB"/>
        </w:rPr>
        <w:t>.</w:t>
      </w:r>
      <w:r>
        <w:rPr>
          <w:rFonts w:cs="Arial"/>
          <w:sz w:val="22"/>
          <w:szCs w:val="22"/>
          <w:lang w:eastAsia="en-GB"/>
        </w:rPr>
        <w:t xml:space="preserve"> The Scottish Government asks employers to</w:t>
      </w:r>
    </w:p>
    <w:p w14:paraId="6FA1C0BA" w14:textId="77777777" w:rsidR="0054063C" w:rsidRPr="00B81927" w:rsidRDefault="0054063C" w:rsidP="0054063C">
      <w:pPr>
        <w:tabs>
          <w:tab w:val="left" w:pos="426"/>
        </w:tabs>
        <w:rPr>
          <w:rFonts w:cs="Arial"/>
          <w:sz w:val="22"/>
          <w:szCs w:val="22"/>
          <w:lang w:eastAsia="en-GB"/>
        </w:rPr>
      </w:pPr>
      <w:r>
        <w:rPr>
          <w:rFonts w:cs="Arial"/>
          <w:sz w:val="22"/>
          <w:szCs w:val="22"/>
          <w:lang w:eastAsia="en-GB"/>
        </w:rPr>
        <w:tab/>
        <w:t xml:space="preserve">adopt fair working practices, specifically: Appropriate channels for effective voice, such as trade </w:t>
      </w:r>
      <w:r>
        <w:rPr>
          <w:rFonts w:cs="Arial"/>
          <w:sz w:val="22"/>
          <w:szCs w:val="22"/>
          <w:lang w:eastAsia="en-GB"/>
        </w:rPr>
        <w:tab/>
        <w:t xml:space="preserve">union recognition; Investment in workforce development; No inappropriate use of zero-hours </w:t>
      </w:r>
      <w:r>
        <w:rPr>
          <w:rFonts w:cs="Arial"/>
          <w:sz w:val="22"/>
          <w:szCs w:val="22"/>
          <w:lang w:eastAsia="en-GB"/>
        </w:rPr>
        <w:tab/>
        <w:t xml:space="preserve">contracts; Action to tackle the gender pay gap and create a more diverse and inclusive </w:t>
      </w:r>
      <w:r>
        <w:rPr>
          <w:rFonts w:cs="Arial"/>
          <w:sz w:val="22"/>
          <w:szCs w:val="22"/>
          <w:lang w:eastAsia="en-GB"/>
        </w:rPr>
        <w:tab/>
        <w:t xml:space="preserve">workplace; Payment of the real Living Wage; Offer flexible and family friendly working practices </w:t>
      </w:r>
      <w:r>
        <w:rPr>
          <w:rFonts w:cs="Arial"/>
          <w:sz w:val="22"/>
          <w:szCs w:val="22"/>
          <w:lang w:eastAsia="en-GB"/>
        </w:rPr>
        <w:tab/>
        <w:t>for all workers from day one of employment; Oppose the use of fire and rehire practice.</w:t>
      </w:r>
    </w:p>
    <w:p w14:paraId="2B6B8F4A" w14:textId="77777777" w:rsidR="0054063C" w:rsidRPr="00B81927" w:rsidRDefault="0054063C" w:rsidP="0054063C">
      <w:pPr>
        <w:tabs>
          <w:tab w:val="left" w:pos="426"/>
        </w:tabs>
        <w:rPr>
          <w:rFonts w:cs="Arial"/>
          <w:sz w:val="22"/>
          <w:szCs w:val="22"/>
          <w:lang w:eastAsia="en-GB"/>
        </w:rPr>
      </w:pPr>
      <w:r w:rsidRPr="00B81927">
        <w:rPr>
          <w:rFonts w:cs="Arial"/>
          <w:b/>
          <w:sz w:val="22"/>
          <w:szCs w:val="22"/>
          <w:lang w:eastAsia="en-GB"/>
        </w:rPr>
        <w:t>b)</w:t>
      </w:r>
      <w:r w:rsidRPr="00B81927">
        <w:rPr>
          <w:rFonts w:cs="Arial"/>
          <w:sz w:val="22"/>
          <w:szCs w:val="22"/>
          <w:lang w:eastAsia="en-GB"/>
        </w:rPr>
        <w:tab/>
        <w:t xml:space="preserve">Total number of unique suppliers that have committed to pay the real Living Wage to persons  </w:t>
      </w:r>
      <w:r w:rsidRPr="00B81927">
        <w:rPr>
          <w:rFonts w:cs="Arial"/>
          <w:sz w:val="22"/>
          <w:szCs w:val="22"/>
          <w:lang w:eastAsia="en-GB"/>
        </w:rPr>
        <w:tab/>
        <w:t xml:space="preserve">involved in producing, providing or constructing the subject matter of regulated procurements; this </w:t>
      </w:r>
      <w:r w:rsidRPr="00B81927">
        <w:rPr>
          <w:rFonts w:cs="Arial"/>
          <w:sz w:val="22"/>
          <w:szCs w:val="22"/>
          <w:lang w:eastAsia="en-GB"/>
        </w:rPr>
        <w:tab/>
        <w:t xml:space="preserve">number will include suppliers who are awarded onto a framework agreement and will also reflect </w:t>
      </w:r>
      <w:r w:rsidRPr="00B81927">
        <w:rPr>
          <w:rFonts w:cs="Arial"/>
          <w:sz w:val="22"/>
          <w:szCs w:val="22"/>
          <w:lang w:eastAsia="en-GB"/>
        </w:rPr>
        <w:tab/>
        <w:t>those suppliers who are accredited as Living Wage employers.</w:t>
      </w:r>
    </w:p>
    <w:p w14:paraId="5864DD21" w14:textId="77777777" w:rsidR="0054063C" w:rsidRPr="00B81927" w:rsidRDefault="0054063C" w:rsidP="0054063C">
      <w:pPr>
        <w:tabs>
          <w:tab w:val="left" w:pos="426"/>
        </w:tabs>
        <w:rPr>
          <w:rFonts w:cs="Arial"/>
          <w:sz w:val="22"/>
          <w:szCs w:val="22"/>
          <w:lang w:eastAsia="en-GB"/>
        </w:rPr>
      </w:pPr>
      <w:r w:rsidRPr="00B81927">
        <w:rPr>
          <w:rFonts w:cs="Arial"/>
          <w:b/>
          <w:sz w:val="22"/>
          <w:szCs w:val="22"/>
          <w:lang w:eastAsia="en-GB"/>
        </w:rPr>
        <w:t>c)</w:t>
      </w:r>
      <w:r w:rsidRPr="00B81927">
        <w:rPr>
          <w:rFonts w:cs="Arial"/>
          <w:sz w:val="22"/>
          <w:szCs w:val="22"/>
          <w:lang w:eastAsia="en-GB"/>
        </w:rPr>
        <w:tab/>
        <w:t xml:space="preserve">Number of unique suppliers who are accredited Living Wage employers and were awarded a </w:t>
      </w:r>
      <w:r w:rsidRPr="00B81927">
        <w:rPr>
          <w:rFonts w:cs="Arial"/>
          <w:sz w:val="22"/>
          <w:szCs w:val="22"/>
          <w:lang w:eastAsia="en-GB"/>
        </w:rPr>
        <w:tab/>
        <w:t xml:space="preserve">regulated contract during the period of the report; this number will include suppliers who are </w:t>
      </w:r>
      <w:r w:rsidRPr="00B81927">
        <w:rPr>
          <w:rFonts w:cs="Arial"/>
          <w:sz w:val="22"/>
          <w:szCs w:val="22"/>
          <w:lang w:eastAsia="en-GB"/>
        </w:rPr>
        <w:tab/>
        <w:t>awarded onto a framework agreement.</w:t>
      </w:r>
    </w:p>
    <w:p w14:paraId="30840D43" w14:textId="77777777" w:rsidR="0054063C" w:rsidRDefault="0054063C" w:rsidP="0054063C">
      <w:pPr>
        <w:tabs>
          <w:tab w:val="left" w:pos="426"/>
        </w:tabs>
        <w:rPr>
          <w:rFonts w:cs="Arial"/>
          <w:sz w:val="22"/>
          <w:szCs w:val="22"/>
          <w:lang w:eastAsia="en-GB"/>
        </w:rPr>
      </w:pPr>
    </w:p>
    <w:p w14:paraId="54FD87C0" w14:textId="77777777" w:rsidR="0054063C" w:rsidRDefault="004265A4" w:rsidP="0050611F">
      <w:pPr>
        <w:tabs>
          <w:tab w:val="left" w:pos="426"/>
        </w:tabs>
        <w:rPr>
          <w:rFonts w:cs="Arial"/>
          <w:sz w:val="22"/>
          <w:szCs w:val="22"/>
          <w:lang w:eastAsia="en-GB"/>
        </w:rPr>
      </w:pPr>
      <w:hyperlink r:id="rId10" w:history="1">
        <w:r w:rsidR="0054063C" w:rsidRPr="000C7BB5">
          <w:rPr>
            <w:rStyle w:val="Hyperlink"/>
            <w:rFonts w:cs="Arial"/>
            <w:sz w:val="22"/>
            <w:szCs w:val="22"/>
            <w:lang w:eastAsia="en-GB"/>
          </w:rPr>
          <w:t>Fair Work First: guidance</w:t>
        </w:r>
      </w:hyperlink>
      <w:r w:rsidR="0054063C" w:rsidRPr="000C7BB5">
        <w:rPr>
          <w:rStyle w:val="Hyperlink"/>
          <w:rFonts w:cs="Arial"/>
          <w:sz w:val="22"/>
          <w:szCs w:val="22"/>
          <w:lang w:eastAsia="en-GB"/>
        </w:rPr>
        <w:t xml:space="preserve"> </w:t>
      </w:r>
      <w:r w:rsidR="0054063C" w:rsidRPr="000C7BB5">
        <w:rPr>
          <w:rFonts w:cs="Arial"/>
          <w:sz w:val="22"/>
          <w:szCs w:val="22"/>
          <w:lang w:eastAsia="en-GB"/>
        </w:rPr>
        <w:t>outlines our Fair Work First approach and exemplifies the Fair Work First criteria in practice. It should</w:t>
      </w:r>
      <w:r w:rsidR="0054063C">
        <w:rPr>
          <w:rFonts w:cs="Arial"/>
          <w:sz w:val="22"/>
          <w:szCs w:val="22"/>
          <w:lang w:eastAsia="en-GB"/>
        </w:rPr>
        <w:t xml:space="preserve"> be used by those involved in awarding public sector grants, other funding, and public contracts as well as those who receive funding through public sector grants, sponsorship arrangements with the Scottish Government and/or are involved in the delivery of contracts.</w:t>
      </w:r>
    </w:p>
    <w:p w14:paraId="1D4DA45F" w14:textId="77777777" w:rsidR="0054063C" w:rsidRPr="00652677" w:rsidRDefault="0054063C" w:rsidP="0054063C">
      <w:pPr>
        <w:tabs>
          <w:tab w:val="left" w:pos="2835"/>
        </w:tabs>
        <w:rPr>
          <w:rFonts w:cs="Arial"/>
          <w:sz w:val="22"/>
          <w:szCs w:val="22"/>
          <w:lang w:eastAsia="en-GB"/>
        </w:rPr>
      </w:pPr>
    </w:p>
    <w:p w14:paraId="46A79F43"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6. Payment performance</w:t>
      </w:r>
    </w:p>
    <w:p w14:paraId="2795A382" w14:textId="77777777" w:rsidR="0054063C" w:rsidRPr="00652677" w:rsidRDefault="0054063C" w:rsidP="0054063C">
      <w:pPr>
        <w:tabs>
          <w:tab w:val="left" w:pos="2835"/>
        </w:tabs>
        <w:rPr>
          <w:rFonts w:cs="Arial"/>
          <w:b/>
          <w:sz w:val="22"/>
          <w:szCs w:val="22"/>
          <w:lang w:eastAsia="en-GB"/>
        </w:rPr>
      </w:pPr>
    </w:p>
    <w:p w14:paraId="32AE87B9"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a)</w:t>
      </w:r>
      <w:r w:rsidRPr="00652677">
        <w:rPr>
          <w:rFonts w:cs="Arial"/>
          <w:sz w:val="22"/>
          <w:szCs w:val="22"/>
          <w:lang w:eastAsia="en-GB"/>
        </w:rPr>
        <w:tab/>
        <w:t>Total number of valid invoices received during the period of the report.</w:t>
      </w:r>
    </w:p>
    <w:p w14:paraId="6C998159" w14:textId="77777777" w:rsidR="0054063C" w:rsidRPr="00652677" w:rsidRDefault="0054063C" w:rsidP="0054063C">
      <w:pPr>
        <w:tabs>
          <w:tab w:val="left" w:pos="426"/>
        </w:tabs>
        <w:rPr>
          <w:rFonts w:cs="Arial"/>
          <w:i/>
          <w:sz w:val="20"/>
          <w:lang w:eastAsia="en-GB"/>
        </w:rPr>
      </w:pPr>
      <w:r w:rsidRPr="00652677">
        <w:rPr>
          <w:rFonts w:cs="Arial"/>
          <w:b/>
          <w:sz w:val="22"/>
          <w:szCs w:val="22"/>
          <w:lang w:eastAsia="en-GB"/>
        </w:rPr>
        <w:t>b)</w:t>
      </w:r>
      <w:r w:rsidRPr="00652677">
        <w:rPr>
          <w:rFonts w:cs="Arial"/>
          <w:sz w:val="22"/>
          <w:szCs w:val="22"/>
          <w:lang w:eastAsia="en-GB"/>
        </w:rPr>
        <w:tab/>
        <w:t xml:space="preserve">The percentage of valid invoices received during the period of the report that were paid on time </w:t>
      </w:r>
      <w:r w:rsidRPr="00652677">
        <w:rPr>
          <w:rFonts w:cs="Arial"/>
          <w:sz w:val="22"/>
          <w:szCs w:val="22"/>
          <w:lang w:eastAsia="en-GB"/>
        </w:rPr>
        <w:tab/>
      </w:r>
      <w:r w:rsidRPr="005D438F">
        <w:rPr>
          <w:rFonts w:cs="Arial"/>
          <w:sz w:val="20"/>
          <w:lang w:eastAsia="en-GB"/>
        </w:rPr>
        <w:t>(</w:t>
      </w:r>
      <w:r>
        <w:rPr>
          <w:rFonts w:cs="Arial"/>
          <w:sz w:val="20"/>
          <w:lang w:eastAsia="en-GB"/>
        </w:rPr>
        <w:t>for example,</w:t>
      </w:r>
      <w:r w:rsidRPr="005D438F">
        <w:rPr>
          <w:rFonts w:cs="Arial"/>
          <w:sz w:val="20"/>
          <w:lang w:eastAsia="en-GB"/>
        </w:rPr>
        <w:t xml:space="preserve"> within the time period set out in the contract terms).</w:t>
      </w:r>
    </w:p>
    <w:p w14:paraId="58041590"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c)</w:t>
      </w:r>
      <w:r w:rsidRPr="00652677">
        <w:rPr>
          <w:rFonts w:cs="Arial"/>
          <w:sz w:val="22"/>
          <w:szCs w:val="22"/>
          <w:lang w:eastAsia="en-GB"/>
        </w:rPr>
        <w:tab/>
        <w:t xml:space="preserve">Total number of regulated contracts awarded during the period of the report that contained a </w:t>
      </w:r>
      <w:r w:rsidRPr="00652677">
        <w:rPr>
          <w:rFonts w:cs="Arial"/>
          <w:sz w:val="22"/>
          <w:szCs w:val="22"/>
          <w:lang w:eastAsia="en-GB"/>
        </w:rPr>
        <w:tab/>
        <w:t>contract term requiring the prompt payment of invoices in public contract supply chains.</w:t>
      </w:r>
    </w:p>
    <w:p w14:paraId="2FBC143F"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d)</w:t>
      </w:r>
      <w:r w:rsidRPr="00652677">
        <w:rPr>
          <w:rFonts w:cs="Arial"/>
          <w:sz w:val="22"/>
          <w:szCs w:val="22"/>
          <w:lang w:eastAsia="en-GB"/>
        </w:rPr>
        <w:tab/>
        <w:t xml:space="preserve">Total number of concerns raised by sub-contractors within the timeframe covered by the report </w:t>
      </w:r>
      <w:r w:rsidRPr="00652677">
        <w:rPr>
          <w:rFonts w:cs="Arial"/>
          <w:sz w:val="22"/>
          <w:szCs w:val="22"/>
          <w:lang w:eastAsia="en-GB"/>
        </w:rPr>
        <w:tab/>
        <w:t>about timely payment of invoices relating to the supply chain of public contracts.</w:t>
      </w:r>
    </w:p>
    <w:p w14:paraId="5D61940B" w14:textId="76BA388A" w:rsidR="0054063C" w:rsidRDefault="0054063C" w:rsidP="0054063C">
      <w:pPr>
        <w:tabs>
          <w:tab w:val="left" w:pos="2835"/>
        </w:tabs>
        <w:rPr>
          <w:rFonts w:cs="Arial"/>
          <w:sz w:val="22"/>
          <w:szCs w:val="22"/>
          <w:lang w:eastAsia="en-GB"/>
        </w:rPr>
      </w:pPr>
    </w:p>
    <w:p w14:paraId="6117F52D" w14:textId="177FC972" w:rsidR="003C0438" w:rsidRPr="00785D12" w:rsidRDefault="004265A4" w:rsidP="00785D12">
      <w:pPr>
        <w:tabs>
          <w:tab w:val="left" w:pos="2835"/>
        </w:tabs>
        <w:jc w:val="both"/>
        <w:rPr>
          <w:rFonts w:cs="Arial"/>
          <w:sz w:val="22"/>
          <w:szCs w:val="22"/>
          <w:lang w:eastAsia="en-GB"/>
        </w:rPr>
      </w:pPr>
      <w:hyperlink r:id="rId11" w:history="1">
        <w:r w:rsidR="00C11C8B" w:rsidRPr="0094383C">
          <w:rPr>
            <w:rStyle w:val="Hyperlink"/>
            <w:rFonts w:cs="Arial"/>
            <w:sz w:val="22"/>
            <w:szCs w:val="22"/>
            <w:lang w:eastAsia="en-GB"/>
          </w:rPr>
          <w:t xml:space="preserve">Scottish Procurement Policy Note (SPPN) </w:t>
        </w:r>
        <w:r w:rsidR="00611B01" w:rsidRPr="0094383C">
          <w:rPr>
            <w:rStyle w:val="Hyperlink"/>
            <w:rFonts w:cs="Arial"/>
            <w:sz w:val="22"/>
            <w:szCs w:val="22"/>
            <w:lang w:eastAsia="en-GB"/>
          </w:rPr>
          <w:t>02/2022</w:t>
        </w:r>
      </w:hyperlink>
      <w:r w:rsidR="00611B01" w:rsidRPr="00785D12">
        <w:rPr>
          <w:rFonts w:cs="Arial"/>
          <w:sz w:val="22"/>
          <w:szCs w:val="22"/>
          <w:lang w:eastAsia="en-GB"/>
        </w:rPr>
        <w:t xml:space="preserve"> </w:t>
      </w:r>
      <w:r w:rsidR="00785D12" w:rsidRPr="00785D12">
        <w:rPr>
          <w:rFonts w:cs="Arial"/>
          <w:color w:val="333333"/>
          <w:sz w:val="22"/>
          <w:szCs w:val="22"/>
          <w:shd w:val="clear" w:color="auto" w:fill="FFFFFF"/>
        </w:rPr>
        <w:t>provides details of how public bodies are to embed prompt payment performance in the supply chain through procurement processes.</w:t>
      </w:r>
    </w:p>
    <w:p w14:paraId="11920B2E" w14:textId="77777777" w:rsidR="003C0438" w:rsidRPr="00652677" w:rsidRDefault="003C0438" w:rsidP="0054063C">
      <w:pPr>
        <w:tabs>
          <w:tab w:val="left" w:pos="2835"/>
        </w:tabs>
        <w:rPr>
          <w:rFonts w:cs="Arial"/>
          <w:sz w:val="22"/>
          <w:szCs w:val="22"/>
          <w:lang w:eastAsia="en-GB"/>
        </w:rPr>
      </w:pPr>
    </w:p>
    <w:p w14:paraId="03795E10"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7. Supported businesses summary</w:t>
      </w:r>
    </w:p>
    <w:p w14:paraId="621A4D26" w14:textId="77777777" w:rsidR="0054063C" w:rsidRPr="00652677" w:rsidRDefault="0054063C" w:rsidP="0054063C">
      <w:pPr>
        <w:tabs>
          <w:tab w:val="left" w:pos="2835"/>
        </w:tabs>
        <w:rPr>
          <w:rFonts w:cs="Arial"/>
          <w:b/>
          <w:sz w:val="22"/>
          <w:szCs w:val="22"/>
          <w:lang w:eastAsia="en-GB"/>
        </w:rPr>
      </w:pPr>
    </w:p>
    <w:p w14:paraId="260E93A2" w14:textId="77777777" w:rsidR="0054063C" w:rsidRPr="00652677" w:rsidRDefault="0054063C" w:rsidP="0054063C">
      <w:pPr>
        <w:tabs>
          <w:tab w:val="left" w:pos="426"/>
        </w:tabs>
        <w:rPr>
          <w:rFonts w:cs="Arial"/>
          <w:i/>
          <w:sz w:val="20"/>
          <w:lang w:eastAsia="en-GB"/>
        </w:rPr>
      </w:pPr>
      <w:r w:rsidRPr="00652677">
        <w:rPr>
          <w:rFonts w:cs="Arial"/>
          <w:b/>
          <w:sz w:val="22"/>
          <w:szCs w:val="22"/>
          <w:lang w:eastAsia="en-GB"/>
        </w:rPr>
        <w:t>a)</w:t>
      </w:r>
      <w:r w:rsidRPr="00652677">
        <w:rPr>
          <w:rFonts w:cs="Arial"/>
          <w:sz w:val="22"/>
          <w:szCs w:val="22"/>
          <w:lang w:eastAsia="en-GB"/>
        </w:rPr>
        <w:tab/>
        <w:t xml:space="preserve">Total number of all regulated contracts that were awarded to supported businesses during the </w:t>
      </w:r>
      <w:r w:rsidRPr="00652677">
        <w:rPr>
          <w:rFonts w:cs="Arial"/>
          <w:sz w:val="22"/>
          <w:szCs w:val="22"/>
          <w:lang w:eastAsia="en-GB"/>
        </w:rPr>
        <w:tab/>
        <w:t xml:space="preserve">reporting period </w:t>
      </w:r>
      <w:r w:rsidRPr="005D438F">
        <w:rPr>
          <w:rFonts w:cs="Arial"/>
          <w:sz w:val="20"/>
          <w:lang w:eastAsia="en-GB"/>
        </w:rPr>
        <w:t>(this includes contracts reserved for supported businesses)</w:t>
      </w:r>
    </w:p>
    <w:p w14:paraId="184265C0" w14:textId="77777777" w:rsidR="0054063C" w:rsidRPr="005D438F" w:rsidRDefault="0054063C" w:rsidP="0054063C">
      <w:pPr>
        <w:tabs>
          <w:tab w:val="left" w:pos="426"/>
        </w:tabs>
        <w:rPr>
          <w:rFonts w:cs="Arial"/>
          <w:sz w:val="20"/>
          <w:lang w:eastAsia="en-GB"/>
        </w:rPr>
      </w:pPr>
      <w:r w:rsidRPr="00652677">
        <w:rPr>
          <w:rFonts w:cs="Arial"/>
          <w:b/>
          <w:sz w:val="22"/>
          <w:szCs w:val="22"/>
          <w:lang w:eastAsia="en-GB"/>
        </w:rPr>
        <w:t>b)</w:t>
      </w:r>
      <w:r w:rsidRPr="00652677">
        <w:rPr>
          <w:rFonts w:cs="Arial"/>
          <w:sz w:val="22"/>
          <w:szCs w:val="22"/>
          <w:lang w:eastAsia="en-GB"/>
        </w:rPr>
        <w:tab/>
        <w:t xml:space="preserve">Total amount of spend with supported businesses during the reporting period </w:t>
      </w:r>
      <w:r w:rsidRPr="005D438F">
        <w:rPr>
          <w:rFonts w:cs="Arial"/>
          <w:sz w:val="20"/>
          <w:lang w:eastAsia="en-GB"/>
        </w:rPr>
        <w:t xml:space="preserve">(through regulated </w:t>
      </w:r>
      <w:r w:rsidRPr="005D438F">
        <w:rPr>
          <w:rFonts w:cs="Arial"/>
          <w:sz w:val="20"/>
          <w:lang w:eastAsia="en-GB"/>
        </w:rPr>
        <w:tab/>
        <w:t>and non-regulated contracts).</w:t>
      </w:r>
    </w:p>
    <w:p w14:paraId="46463D8F" w14:textId="77777777" w:rsidR="0054063C" w:rsidRPr="00652677" w:rsidRDefault="0054063C" w:rsidP="0054063C">
      <w:pPr>
        <w:tabs>
          <w:tab w:val="left" w:pos="567"/>
          <w:tab w:val="left" w:pos="851"/>
        </w:tabs>
        <w:rPr>
          <w:rFonts w:cs="Arial"/>
          <w:sz w:val="22"/>
          <w:szCs w:val="22"/>
          <w:lang w:eastAsia="en-GB"/>
        </w:rPr>
      </w:pPr>
      <w:r w:rsidRPr="00652677">
        <w:rPr>
          <w:rFonts w:cs="Arial"/>
          <w:b/>
          <w:sz w:val="22"/>
          <w:szCs w:val="22"/>
          <w:lang w:eastAsia="en-GB"/>
        </w:rPr>
        <w:t xml:space="preserve"> </w:t>
      </w:r>
      <w:r w:rsidRPr="00652677">
        <w:rPr>
          <w:rFonts w:cs="Arial"/>
          <w:b/>
          <w:sz w:val="22"/>
          <w:szCs w:val="22"/>
          <w:lang w:eastAsia="en-GB"/>
        </w:rPr>
        <w:tab/>
        <w:t>i)</w:t>
      </w:r>
      <w:r w:rsidRPr="00652677">
        <w:rPr>
          <w:rFonts w:cs="Arial"/>
          <w:sz w:val="22"/>
          <w:szCs w:val="22"/>
          <w:lang w:eastAsia="en-GB"/>
        </w:rPr>
        <w:tab/>
        <w:t xml:space="preserve">Total spend with supported businesses during the reporting period through regulated </w:t>
      </w:r>
      <w:r w:rsidRPr="00652677">
        <w:rPr>
          <w:rFonts w:cs="Arial"/>
          <w:sz w:val="22"/>
          <w:szCs w:val="22"/>
          <w:lang w:eastAsia="en-GB"/>
        </w:rPr>
        <w:tab/>
      </w:r>
      <w:r w:rsidRPr="00652677">
        <w:rPr>
          <w:rFonts w:cs="Arial"/>
          <w:sz w:val="22"/>
          <w:szCs w:val="22"/>
          <w:lang w:eastAsia="en-GB"/>
        </w:rPr>
        <w:tab/>
      </w:r>
      <w:r w:rsidRPr="00652677">
        <w:rPr>
          <w:rFonts w:cs="Arial"/>
          <w:sz w:val="22"/>
          <w:szCs w:val="22"/>
          <w:lang w:eastAsia="en-GB"/>
        </w:rPr>
        <w:tab/>
        <w:t xml:space="preserve">contracts </w:t>
      </w:r>
      <w:r w:rsidRPr="00652677">
        <w:rPr>
          <w:rFonts w:cs="Arial"/>
          <w:i/>
          <w:sz w:val="20"/>
          <w:lang w:eastAsia="en-GB"/>
        </w:rPr>
        <w:t>(including spend within the period on contracts placed before the period).</w:t>
      </w:r>
    </w:p>
    <w:p w14:paraId="0FB46361" w14:textId="77777777" w:rsidR="0054063C" w:rsidRPr="00652677" w:rsidRDefault="0054063C" w:rsidP="0054063C">
      <w:pPr>
        <w:tabs>
          <w:tab w:val="left" w:pos="567"/>
          <w:tab w:val="left" w:pos="851"/>
        </w:tabs>
        <w:rPr>
          <w:rFonts w:cs="Arial"/>
          <w:sz w:val="22"/>
          <w:szCs w:val="22"/>
          <w:lang w:eastAsia="en-GB"/>
        </w:rPr>
      </w:pPr>
      <w:r w:rsidRPr="00652677">
        <w:rPr>
          <w:rFonts w:cs="Arial"/>
          <w:b/>
          <w:sz w:val="22"/>
          <w:szCs w:val="22"/>
          <w:lang w:eastAsia="en-GB"/>
        </w:rPr>
        <w:t xml:space="preserve"> </w:t>
      </w:r>
      <w:r w:rsidRPr="00652677">
        <w:rPr>
          <w:rFonts w:cs="Arial"/>
          <w:b/>
          <w:sz w:val="22"/>
          <w:szCs w:val="22"/>
          <w:lang w:eastAsia="en-GB"/>
        </w:rPr>
        <w:tab/>
        <w:t>ii)</w:t>
      </w:r>
      <w:r w:rsidRPr="00652677">
        <w:rPr>
          <w:rFonts w:cs="Arial"/>
          <w:sz w:val="22"/>
          <w:szCs w:val="22"/>
          <w:lang w:eastAsia="en-GB"/>
        </w:rPr>
        <w:tab/>
        <w:t xml:space="preserve">Total spend with supported businesses during the reporting period through non-regulated </w:t>
      </w:r>
      <w:r w:rsidRPr="00652677">
        <w:rPr>
          <w:rFonts w:cs="Arial"/>
          <w:sz w:val="22"/>
          <w:szCs w:val="22"/>
          <w:lang w:eastAsia="en-GB"/>
        </w:rPr>
        <w:tab/>
      </w:r>
      <w:r w:rsidRPr="00652677">
        <w:rPr>
          <w:rFonts w:cs="Arial"/>
          <w:sz w:val="22"/>
          <w:szCs w:val="22"/>
          <w:lang w:eastAsia="en-GB"/>
        </w:rPr>
        <w:tab/>
        <w:t xml:space="preserve">contracts </w:t>
      </w:r>
      <w:r w:rsidRPr="00652677">
        <w:rPr>
          <w:rFonts w:cs="Arial"/>
          <w:i/>
          <w:sz w:val="20"/>
          <w:lang w:eastAsia="en-GB"/>
        </w:rPr>
        <w:t>(including spend within the period on contracts placed before the period).</w:t>
      </w:r>
    </w:p>
    <w:p w14:paraId="16553E35" w14:textId="77777777" w:rsidR="0054063C" w:rsidRDefault="0054063C" w:rsidP="0054063C">
      <w:pPr>
        <w:tabs>
          <w:tab w:val="left" w:pos="2835"/>
        </w:tabs>
        <w:rPr>
          <w:rFonts w:cs="Arial"/>
          <w:sz w:val="22"/>
          <w:szCs w:val="22"/>
          <w:lang w:eastAsia="en-GB"/>
        </w:rPr>
      </w:pPr>
    </w:p>
    <w:p w14:paraId="5F40330C" w14:textId="77777777" w:rsidR="0054063C" w:rsidRPr="0067117F" w:rsidRDefault="0054063C" w:rsidP="0050611F">
      <w:pPr>
        <w:tabs>
          <w:tab w:val="left" w:pos="2835"/>
        </w:tabs>
        <w:rPr>
          <w:rFonts w:cs="Arial"/>
          <w:color w:val="333333"/>
          <w:sz w:val="22"/>
          <w:szCs w:val="22"/>
          <w:lang w:eastAsia="en-GB"/>
        </w:rPr>
      </w:pPr>
      <w:r>
        <w:rPr>
          <w:rFonts w:cs="Arial"/>
          <w:sz w:val="22"/>
          <w:szCs w:val="22"/>
          <w:lang w:eastAsia="en-GB"/>
        </w:rPr>
        <w:t xml:space="preserve">Organisations as defined by </w:t>
      </w:r>
      <w:hyperlink r:id="rId12" w:history="1">
        <w:r w:rsidRPr="00E5300C">
          <w:rPr>
            <w:rStyle w:val="Hyperlink"/>
            <w:rFonts w:cs="Arial"/>
            <w:sz w:val="22"/>
            <w:szCs w:val="22"/>
            <w:lang w:eastAsia="en-GB"/>
          </w:rPr>
          <w:t>regulation 21 of the Public Contracts (Scotland) Regulations 2015</w:t>
        </w:r>
      </w:hyperlink>
      <w:r>
        <w:rPr>
          <w:rFonts w:cs="Arial"/>
          <w:sz w:val="22"/>
          <w:szCs w:val="22"/>
          <w:lang w:eastAsia="en-GB"/>
        </w:rPr>
        <w:t xml:space="preserve"> are commonly referred to as supported businesses. </w:t>
      </w:r>
      <w:hyperlink r:id="rId13" w:history="1">
        <w:r w:rsidRPr="00C72629">
          <w:rPr>
            <w:rStyle w:val="Hyperlink"/>
            <w:rFonts w:cs="Arial"/>
            <w:sz w:val="22"/>
            <w:szCs w:val="22"/>
            <w:lang w:eastAsia="en-GB"/>
          </w:rPr>
          <w:t>Scottish Procurement Policy Note (SPPN) 04/2017</w:t>
        </w:r>
      </w:hyperlink>
      <w:r>
        <w:rPr>
          <w:rFonts w:cs="Arial"/>
          <w:sz w:val="22"/>
          <w:szCs w:val="22"/>
          <w:lang w:eastAsia="en-GB"/>
        </w:rPr>
        <w:t xml:space="preserve"> </w:t>
      </w:r>
      <w:r w:rsidRPr="0067117F">
        <w:rPr>
          <w:rFonts w:cs="Arial"/>
          <w:color w:val="333333"/>
          <w:sz w:val="22"/>
          <w:szCs w:val="22"/>
          <w:lang w:eastAsia="en-GB"/>
        </w:rPr>
        <w:t>contains information on:</w:t>
      </w:r>
      <w:r>
        <w:rPr>
          <w:rFonts w:cs="Arial"/>
          <w:sz w:val="22"/>
          <w:szCs w:val="22"/>
          <w:lang w:eastAsia="en-GB"/>
        </w:rPr>
        <w:t xml:space="preserve"> </w:t>
      </w:r>
      <w:r w:rsidRPr="0067117F">
        <w:rPr>
          <w:rFonts w:cs="Arial"/>
          <w:color w:val="333333"/>
          <w:sz w:val="22"/>
          <w:szCs w:val="22"/>
          <w:lang w:eastAsia="en-GB"/>
        </w:rPr>
        <w:t>determining whether an organisation meets the definition of a supported business for the purposes of public procurement legislation</w:t>
      </w:r>
      <w:r>
        <w:rPr>
          <w:rFonts w:cs="Arial"/>
          <w:color w:val="333333"/>
          <w:sz w:val="22"/>
          <w:szCs w:val="22"/>
          <w:lang w:eastAsia="en-GB"/>
        </w:rPr>
        <w:t>; i</w:t>
      </w:r>
      <w:r w:rsidRPr="0067117F">
        <w:rPr>
          <w:rFonts w:cs="Arial"/>
          <w:color w:val="333333"/>
          <w:sz w:val="22"/>
          <w:szCs w:val="22"/>
          <w:lang w:eastAsia="en-GB"/>
        </w:rPr>
        <w:t>dentifying supported businesses</w:t>
      </w:r>
      <w:r>
        <w:rPr>
          <w:rFonts w:cs="Arial"/>
          <w:color w:val="333333"/>
          <w:sz w:val="22"/>
          <w:szCs w:val="22"/>
          <w:lang w:eastAsia="en-GB"/>
        </w:rPr>
        <w:t xml:space="preserve">; and </w:t>
      </w:r>
      <w:r w:rsidRPr="0067117F">
        <w:rPr>
          <w:rFonts w:cs="Arial"/>
          <w:color w:val="333333"/>
          <w:sz w:val="22"/>
          <w:szCs w:val="22"/>
          <w:lang w:eastAsia="en-GB"/>
        </w:rPr>
        <w:t>monitoring and reporting</w:t>
      </w:r>
      <w:r>
        <w:rPr>
          <w:rFonts w:cs="Arial"/>
          <w:color w:val="333333"/>
          <w:sz w:val="22"/>
          <w:szCs w:val="22"/>
          <w:lang w:eastAsia="en-GB"/>
        </w:rPr>
        <w:t>.</w:t>
      </w:r>
    </w:p>
    <w:p w14:paraId="246CFE5A" w14:textId="77777777" w:rsidR="0094383C" w:rsidRDefault="0094383C" w:rsidP="0054063C">
      <w:pPr>
        <w:tabs>
          <w:tab w:val="left" w:pos="2835"/>
        </w:tabs>
        <w:rPr>
          <w:rFonts w:cs="Arial"/>
          <w:b/>
          <w:sz w:val="22"/>
          <w:szCs w:val="22"/>
          <w:lang w:eastAsia="en-GB"/>
        </w:rPr>
      </w:pPr>
    </w:p>
    <w:p w14:paraId="3E07EFC3" w14:textId="1C5FDB4E"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8. Spend and savings summary</w:t>
      </w:r>
    </w:p>
    <w:p w14:paraId="5185D053" w14:textId="77777777" w:rsidR="0054063C" w:rsidRPr="00652677" w:rsidRDefault="0054063C" w:rsidP="0054063C">
      <w:pPr>
        <w:tabs>
          <w:tab w:val="left" w:pos="2835"/>
        </w:tabs>
        <w:rPr>
          <w:rFonts w:cs="Arial"/>
          <w:b/>
          <w:sz w:val="22"/>
          <w:szCs w:val="22"/>
          <w:lang w:eastAsia="en-GB"/>
        </w:rPr>
      </w:pPr>
    </w:p>
    <w:p w14:paraId="1595DABE"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a)</w:t>
      </w:r>
      <w:r w:rsidRPr="00652677">
        <w:rPr>
          <w:rFonts w:cs="Arial"/>
          <w:sz w:val="22"/>
          <w:szCs w:val="22"/>
          <w:lang w:eastAsia="en-GB"/>
        </w:rPr>
        <w:tab/>
        <w:t>Total amount of procurement spend during the reporting period.</w:t>
      </w:r>
    </w:p>
    <w:p w14:paraId="30F575A7"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b)</w:t>
      </w:r>
      <w:r w:rsidRPr="00652677">
        <w:rPr>
          <w:rFonts w:cs="Arial"/>
          <w:sz w:val="22"/>
          <w:szCs w:val="22"/>
          <w:lang w:eastAsia="en-GB"/>
        </w:rPr>
        <w:tab/>
        <w:t>Total amount of procurement spend with SMEs during the reporting period.</w:t>
      </w:r>
    </w:p>
    <w:p w14:paraId="53AF5E36"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c)</w:t>
      </w:r>
      <w:r w:rsidRPr="00652677">
        <w:rPr>
          <w:rFonts w:cs="Arial"/>
          <w:sz w:val="22"/>
          <w:szCs w:val="22"/>
          <w:lang w:eastAsia="en-GB"/>
        </w:rPr>
        <w:tab/>
        <w:t>Total am</w:t>
      </w:r>
      <w:r>
        <w:rPr>
          <w:rFonts w:cs="Arial"/>
          <w:sz w:val="22"/>
          <w:szCs w:val="22"/>
          <w:lang w:eastAsia="en-GB"/>
        </w:rPr>
        <w:t>ount of procurement spend with t</w:t>
      </w:r>
      <w:r w:rsidRPr="00652677">
        <w:rPr>
          <w:rFonts w:cs="Arial"/>
          <w:sz w:val="22"/>
          <w:szCs w:val="22"/>
          <w:lang w:eastAsia="en-GB"/>
        </w:rPr>
        <w:t>hird Sector bodies during the reporting period.</w:t>
      </w:r>
    </w:p>
    <w:p w14:paraId="09BE0F98" w14:textId="77777777" w:rsidR="0054063C" w:rsidRPr="00652677" w:rsidRDefault="0054063C" w:rsidP="0054063C">
      <w:pPr>
        <w:tabs>
          <w:tab w:val="left" w:pos="426"/>
        </w:tabs>
        <w:rPr>
          <w:rFonts w:cs="Arial"/>
          <w:sz w:val="22"/>
          <w:szCs w:val="22"/>
          <w:lang w:eastAsia="en-GB"/>
        </w:rPr>
      </w:pPr>
      <w:r w:rsidRPr="00652677">
        <w:rPr>
          <w:rFonts w:cs="Arial"/>
          <w:b/>
          <w:sz w:val="22"/>
          <w:szCs w:val="22"/>
          <w:lang w:eastAsia="en-GB"/>
        </w:rPr>
        <w:t>d)</w:t>
      </w:r>
      <w:r w:rsidRPr="00652677">
        <w:rPr>
          <w:rFonts w:cs="Arial"/>
          <w:sz w:val="22"/>
          <w:szCs w:val="22"/>
          <w:lang w:eastAsia="en-GB"/>
        </w:rPr>
        <w:tab/>
        <w:t xml:space="preserve">Percentage of total procurement spend during the reporting period that is through collaborative </w:t>
      </w:r>
      <w:r w:rsidRPr="00652677">
        <w:rPr>
          <w:rFonts w:cs="Arial"/>
          <w:sz w:val="22"/>
          <w:szCs w:val="22"/>
          <w:lang w:eastAsia="en-GB"/>
        </w:rPr>
        <w:tab/>
        <w:t>contracts.</w:t>
      </w:r>
    </w:p>
    <w:p w14:paraId="5B68E2C1" w14:textId="77777777" w:rsidR="0054063C" w:rsidRPr="00652677" w:rsidRDefault="0054063C" w:rsidP="0054063C">
      <w:pPr>
        <w:tabs>
          <w:tab w:val="left" w:pos="426"/>
        </w:tabs>
        <w:rPr>
          <w:rFonts w:cs="Arial"/>
          <w:sz w:val="22"/>
          <w:szCs w:val="22"/>
          <w:lang w:eastAsia="en-GB"/>
        </w:rPr>
      </w:pPr>
      <w:r>
        <w:rPr>
          <w:rFonts w:cs="Arial"/>
          <w:b/>
          <w:sz w:val="22"/>
          <w:szCs w:val="22"/>
          <w:lang w:eastAsia="en-GB"/>
        </w:rPr>
        <w:t>e</w:t>
      </w:r>
      <w:r w:rsidRPr="00652677">
        <w:rPr>
          <w:rFonts w:cs="Arial"/>
          <w:b/>
          <w:sz w:val="22"/>
          <w:szCs w:val="22"/>
          <w:lang w:eastAsia="en-GB"/>
        </w:rPr>
        <w:t>)</w:t>
      </w:r>
      <w:r w:rsidRPr="00652677">
        <w:rPr>
          <w:rFonts w:cs="Arial"/>
          <w:sz w:val="22"/>
          <w:szCs w:val="22"/>
          <w:lang w:eastAsia="en-GB"/>
        </w:rPr>
        <w:tab/>
        <w:t>Total amount of cash savings delivered for the period of the report.</w:t>
      </w:r>
      <w:r w:rsidRPr="00652677">
        <w:rPr>
          <w:rFonts w:cs="Arial"/>
          <w:b/>
          <w:sz w:val="22"/>
          <w:szCs w:val="22"/>
          <w:lang w:eastAsia="en-GB"/>
        </w:rPr>
        <w:tab/>
        <w:t xml:space="preserve"> </w:t>
      </w:r>
    </w:p>
    <w:p w14:paraId="61CFEA37" w14:textId="77777777" w:rsidR="0054063C" w:rsidRPr="001A1584" w:rsidRDefault="0054063C" w:rsidP="0054063C">
      <w:pPr>
        <w:tabs>
          <w:tab w:val="left" w:pos="2835"/>
        </w:tabs>
        <w:rPr>
          <w:rFonts w:cs="Arial"/>
          <w:sz w:val="22"/>
          <w:szCs w:val="22"/>
          <w:lang w:eastAsia="en-GB"/>
        </w:rPr>
      </w:pPr>
      <w:r w:rsidRPr="001A1584">
        <w:rPr>
          <w:rFonts w:cs="Arial"/>
          <w:b/>
          <w:bCs/>
          <w:sz w:val="22"/>
          <w:szCs w:val="22"/>
          <w:lang w:eastAsia="en-GB"/>
        </w:rPr>
        <w:t>f)</w:t>
      </w:r>
      <w:r>
        <w:rPr>
          <w:rFonts w:cs="Arial"/>
          <w:sz w:val="22"/>
          <w:szCs w:val="22"/>
          <w:lang w:eastAsia="en-GB"/>
        </w:rPr>
        <w:t xml:space="preserve">     Total </w:t>
      </w:r>
      <w:r w:rsidRPr="00652677">
        <w:rPr>
          <w:rFonts w:cs="Arial"/>
          <w:sz w:val="22"/>
          <w:szCs w:val="22"/>
        </w:rPr>
        <w:t>non-cash savings value for the period covered by the</w:t>
      </w:r>
      <w:r>
        <w:rPr>
          <w:rFonts w:cs="Arial"/>
          <w:sz w:val="22"/>
          <w:szCs w:val="22"/>
        </w:rPr>
        <w:t xml:space="preserve"> annual procurement report.</w:t>
      </w:r>
    </w:p>
    <w:p w14:paraId="00593399" w14:textId="77777777" w:rsidR="0054063C" w:rsidRDefault="0054063C" w:rsidP="0054063C">
      <w:pPr>
        <w:tabs>
          <w:tab w:val="left" w:pos="2835"/>
        </w:tabs>
        <w:rPr>
          <w:rFonts w:cs="Arial"/>
          <w:sz w:val="22"/>
          <w:szCs w:val="22"/>
          <w:lang w:eastAsia="en-GB"/>
        </w:rPr>
      </w:pPr>
    </w:p>
    <w:p w14:paraId="02B8A0EB" w14:textId="4E81D8FF" w:rsidR="0054063C" w:rsidRPr="0036744D" w:rsidRDefault="004265A4" w:rsidP="0054063C">
      <w:pPr>
        <w:tabs>
          <w:tab w:val="left" w:pos="2835"/>
        </w:tabs>
        <w:rPr>
          <w:rFonts w:cs="Arial"/>
          <w:sz w:val="22"/>
          <w:szCs w:val="22"/>
          <w:lang w:eastAsia="en-GB"/>
        </w:rPr>
      </w:pPr>
      <w:hyperlink r:id="rId14" w:history="1">
        <w:r w:rsidR="0054063C" w:rsidRPr="0036744D">
          <w:rPr>
            <w:rStyle w:val="Hyperlink"/>
            <w:rFonts w:cs="Arial"/>
            <w:sz w:val="22"/>
            <w:szCs w:val="22"/>
            <w:lang w:eastAsia="en-GB"/>
          </w:rPr>
          <w:t>Procurement benefits reporting: guidance</w:t>
        </w:r>
      </w:hyperlink>
      <w:r w:rsidR="0054063C" w:rsidRPr="0036744D">
        <w:rPr>
          <w:rFonts w:cs="Arial"/>
          <w:sz w:val="22"/>
          <w:szCs w:val="22"/>
          <w:lang w:eastAsia="en-GB"/>
        </w:rPr>
        <w:t xml:space="preserve"> is available to help procurement teams identify savings</w:t>
      </w:r>
      <w:r w:rsidR="0050611F">
        <w:rPr>
          <w:rFonts w:cs="Arial"/>
          <w:sz w:val="22"/>
          <w:szCs w:val="22"/>
          <w:lang w:eastAsia="en-GB"/>
        </w:rPr>
        <w:t xml:space="preserve"> </w:t>
      </w:r>
      <w:r w:rsidR="0054063C" w:rsidRPr="0036744D">
        <w:rPr>
          <w:rFonts w:cs="Arial"/>
          <w:sz w:val="22"/>
          <w:szCs w:val="22"/>
          <w:lang w:eastAsia="en-GB"/>
        </w:rPr>
        <w:t>and benefits from procurement activity.  It is also important that these savings and benefits are</w:t>
      </w:r>
      <w:r w:rsidR="0050611F">
        <w:rPr>
          <w:rFonts w:cs="Arial"/>
          <w:sz w:val="22"/>
          <w:szCs w:val="22"/>
          <w:lang w:eastAsia="en-GB"/>
        </w:rPr>
        <w:t xml:space="preserve"> </w:t>
      </w:r>
      <w:r w:rsidR="0054063C" w:rsidRPr="0036744D">
        <w:rPr>
          <w:rFonts w:cs="Arial"/>
          <w:sz w:val="22"/>
          <w:szCs w:val="22"/>
          <w:lang w:eastAsia="en-GB"/>
        </w:rPr>
        <w:t xml:space="preserve">reported in a consistent manner across sectors.  </w:t>
      </w:r>
    </w:p>
    <w:p w14:paraId="00020F32" w14:textId="77777777" w:rsidR="0054063C" w:rsidRPr="00652677" w:rsidRDefault="0054063C" w:rsidP="0054063C">
      <w:pPr>
        <w:tabs>
          <w:tab w:val="left" w:pos="2835"/>
        </w:tabs>
        <w:rPr>
          <w:rFonts w:cs="Arial"/>
          <w:sz w:val="22"/>
          <w:szCs w:val="22"/>
          <w:lang w:eastAsia="en-GB"/>
        </w:rPr>
      </w:pPr>
    </w:p>
    <w:p w14:paraId="6A0DB101" w14:textId="77777777" w:rsidR="0054063C" w:rsidRPr="00652677" w:rsidRDefault="0054063C" w:rsidP="0054063C">
      <w:pPr>
        <w:tabs>
          <w:tab w:val="left" w:pos="2835"/>
        </w:tabs>
        <w:rPr>
          <w:rFonts w:cs="Arial"/>
          <w:b/>
          <w:sz w:val="22"/>
          <w:szCs w:val="22"/>
          <w:lang w:eastAsia="en-GB"/>
        </w:rPr>
      </w:pPr>
      <w:r w:rsidRPr="00652677">
        <w:rPr>
          <w:rFonts w:cs="Arial"/>
          <w:b/>
          <w:sz w:val="22"/>
          <w:szCs w:val="22"/>
          <w:lang w:eastAsia="en-GB"/>
        </w:rPr>
        <w:t>9. Future regulated procurements</w:t>
      </w:r>
    </w:p>
    <w:p w14:paraId="2A4C5AE9" w14:textId="77777777" w:rsidR="0054063C" w:rsidRPr="00652677" w:rsidRDefault="0054063C" w:rsidP="0054063C">
      <w:pPr>
        <w:tabs>
          <w:tab w:val="left" w:pos="2835"/>
        </w:tabs>
        <w:rPr>
          <w:rFonts w:cs="Arial"/>
          <w:sz w:val="22"/>
          <w:szCs w:val="22"/>
          <w:lang w:eastAsia="en-GB"/>
        </w:rPr>
      </w:pPr>
    </w:p>
    <w:p w14:paraId="4E4866C0" w14:textId="77777777" w:rsidR="0054063C" w:rsidRPr="00652677" w:rsidRDefault="0054063C" w:rsidP="0054063C">
      <w:pPr>
        <w:tabs>
          <w:tab w:val="left" w:pos="2835"/>
        </w:tabs>
        <w:rPr>
          <w:rFonts w:cs="Arial"/>
          <w:sz w:val="22"/>
          <w:szCs w:val="22"/>
          <w:lang w:eastAsia="en-GB"/>
        </w:rPr>
      </w:pPr>
      <w:r w:rsidRPr="00652677">
        <w:rPr>
          <w:rFonts w:cs="Arial"/>
          <w:b/>
          <w:sz w:val="22"/>
          <w:szCs w:val="22"/>
          <w:lang w:eastAsia="en-GB"/>
        </w:rPr>
        <w:t>a)</w:t>
      </w:r>
      <w:r w:rsidRPr="00652677">
        <w:rPr>
          <w:rFonts w:cs="Arial"/>
          <w:sz w:val="22"/>
          <w:szCs w:val="22"/>
          <w:lang w:eastAsia="en-GB"/>
        </w:rPr>
        <w:t xml:space="preserve"> Total number of all regulated contracts that are expected to commence in the next two financial years.</w:t>
      </w:r>
    </w:p>
    <w:p w14:paraId="4A9A9FE0" w14:textId="77777777" w:rsidR="0054063C" w:rsidRDefault="0054063C" w:rsidP="0054063C">
      <w:pPr>
        <w:tabs>
          <w:tab w:val="left" w:pos="2835"/>
        </w:tabs>
        <w:rPr>
          <w:rFonts w:cs="Arial"/>
          <w:sz w:val="22"/>
          <w:szCs w:val="22"/>
          <w:lang w:eastAsia="en-GB"/>
        </w:rPr>
      </w:pPr>
      <w:r w:rsidRPr="00652677">
        <w:rPr>
          <w:rFonts w:cs="Arial"/>
          <w:b/>
          <w:sz w:val="22"/>
          <w:szCs w:val="22"/>
          <w:lang w:eastAsia="en-GB"/>
        </w:rPr>
        <w:t>b)</w:t>
      </w:r>
      <w:r w:rsidRPr="00652677">
        <w:rPr>
          <w:rFonts w:cs="Arial"/>
          <w:sz w:val="22"/>
          <w:szCs w:val="22"/>
          <w:lang w:eastAsia="en-GB"/>
        </w:rPr>
        <w:t xml:space="preserve"> Total estimated value of all regulated contracts that are expected to commence in the next two financial years.</w:t>
      </w:r>
    </w:p>
    <w:p w14:paraId="28F44332" w14:textId="77777777" w:rsidR="0054063C" w:rsidRDefault="0054063C" w:rsidP="0054063C">
      <w:pPr>
        <w:tabs>
          <w:tab w:val="left" w:pos="2835"/>
        </w:tabs>
        <w:rPr>
          <w:rFonts w:cs="Arial"/>
          <w:sz w:val="22"/>
          <w:szCs w:val="22"/>
          <w:lang w:eastAsia="en-GB"/>
        </w:rPr>
      </w:pPr>
    </w:p>
    <w:p w14:paraId="3DC2A171" w14:textId="77777777" w:rsidR="0054063C" w:rsidRPr="0036744D" w:rsidRDefault="0054063C" w:rsidP="0054063C">
      <w:pPr>
        <w:tabs>
          <w:tab w:val="left" w:pos="2835"/>
        </w:tabs>
        <w:rPr>
          <w:rFonts w:cs="Arial"/>
          <w:sz w:val="22"/>
          <w:szCs w:val="22"/>
          <w:lang w:eastAsia="en-GB"/>
        </w:rPr>
      </w:pPr>
      <w:r w:rsidRPr="0036744D">
        <w:rPr>
          <w:rFonts w:cs="Arial"/>
          <w:sz w:val="22"/>
          <w:szCs w:val="22"/>
          <w:lang w:eastAsia="en-GB"/>
        </w:rPr>
        <w:t xml:space="preserve">While it is acknowledged that at the time a contracting authority prepares its annual procurement report, it is unlikely to know what its precise requirements will be over the course of the next </w:t>
      </w:r>
      <w:proofErr w:type="gramStart"/>
      <w:r w:rsidRPr="0036744D">
        <w:rPr>
          <w:rFonts w:cs="Arial"/>
          <w:sz w:val="22"/>
          <w:szCs w:val="22"/>
          <w:lang w:eastAsia="en-GB"/>
        </w:rPr>
        <w:t>two  financial</w:t>
      </w:r>
      <w:proofErr w:type="gramEnd"/>
      <w:r w:rsidRPr="0036744D">
        <w:rPr>
          <w:rFonts w:cs="Arial"/>
          <w:sz w:val="22"/>
          <w:szCs w:val="22"/>
          <w:lang w:eastAsia="en-GB"/>
        </w:rPr>
        <w:t xml:space="preserve"> years, it should be in a position to provide a brief forward plan of anticipated procurements relevant and proportionate to the contracting authority’s size and spend.</w:t>
      </w:r>
    </w:p>
    <w:p w14:paraId="6EB84271" w14:textId="77777777" w:rsidR="0054063C" w:rsidRPr="009B7615" w:rsidRDefault="0054063C" w:rsidP="0054063C"/>
    <w:p w14:paraId="089221C4" w14:textId="77777777" w:rsidR="00027C27" w:rsidRPr="009B7615" w:rsidRDefault="00027C27" w:rsidP="00B561C0"/>
    <w:sectPr w:rsidR="00027C27" w:rsidRPr="009B7615" w:rsidSect="00960EFA">
      <w:pgSz w:w="11906" w:h="16838" w:code="9"/>
      <w:pgMar w:top="1276" w:right="851" w:bottom="1276"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D2338" w14:textId="77777777" w:rsidR="007F7180" w:rsidRDefault="007F7180">
      <w:r>
        <w:separator/>
      </w:r>
    </w:p>
  </w:endnote>
  <w:endnote w:type="continuationSeparator" w:id="0">
    <w:p w14:paraId="0A2E7E74" w14:textId="77777777" w:rsidR="007F7180" w:rsidRDefault="007F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EEBBF" w14:textId="77777777" w:rsidR="007F7180" w:rsidRDefault="007F7180">
      <w:r>
        <w:separator/>
      </w:r>
    </w:p>
  </w:footnote>
  <w:footnote w:type="continuationSeparator" w:id="0">
    <w:p w14:paraId="51FA8FF3" w14:textId="77777777" w:rsidR="007F7180" w:rsidRDefault="007F7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9D373" w14:textId="650AE2D4" w:rsidR="00AE70F3" w:rsidRPr="00003E84" w:rsidRDefault="004265A4" w:rsidP="00960EFA">
    <w:pPr>
      <w:pStyle w:val="Header"/>
      <w:tabs>
        <w:tab w:val="clear" w:pos="4153"/>
        <w:tab w:val="clear" w:pos="8306"/>
        <w:tab w:val="center" w:pos="4500"/>
        <w:tab w:val="right" w:pos="9000"/>
      </w:tabs>
      <w:jc w:val="right"/>
      <w:rPr>
        <w:rFonts w:cs="Arial"/>
        <w:b/>
        <w:szCs w:val="24"/>
      </w:rPr>
    </w:pPr>
    <w:r>
      <w:rPr>
        <w:rFonts w:cs="Arial"/>
        <w:b/>
        <w:szCs w:val="24"/>
      </w:rPr>
      <w:t>Board Item 3.6.2b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591841E4"/>
    <w:multiLevelType w:val="hybridMultilevel"/>
    <w:tmpl w:val="3836D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0"/>
  </w:num>
  <w:num w:numId="4">
    <w:abstractNumId w:val="0"/>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3C"/>
    <w:rsid w:val="00027C27"/>
    <w:rsid w:val="000756BF"/>
    <w:rsid w:val="000B28C2"/>
    <w:rsid w:val="000C0CF4"/>
    <w:rsid w:val="001005BF"/>
    <w:rsid w:val="00115C4A"/>
    <w:rsid w:val="001538C2"/>
    <w:rsid w:val="00192B5A"/>
    <w:rsid w:val="001B171D"/>
    <w:rsid w:val="00245662"/>
    <w:rsid w:val="00272504"/>
    <w:rsid w:val="00281579"/>
    <w:rsid w:val="003001AA"/>
    <w:rsid w:val="00306C61"/>
    <w:rsid w:val="00353FC5"/>
    <w:rsid w:val="0037582B"/>
    <w:rsid w:val="003C0438"/>
    <w:rsid w:val="003F08D7"/>
    <w:rsid w:val="004265A4"/>
    <w:rsid w:val="00474A0E"/>
    <w:rsid w:val="004B4361"/>
    <w:rsid w:val="0050609A"/>
    <w:rsid w:val="0050611F"/>
    <w:rsid w:val="0054063C"/>
    <w:rsid w:val="00586CA1"/>
    <w:rsid w:val="00611B01"/>
    <w:rsid w:val="006C344F"/>
    <w:rsid w:val="006E7576"/>
    <w:rsid w:val="00773FB0"/>
    <w:rsid w:val="00785D12"/>
    <w:rsid w:val="007A0511"/>
    <w:rsid w:val="007E3ED2"/>
    <w:rsid w:val="007F7180"/>
    <w:rsid w:val="00857548"/>
    <w:rsid w:val="0094383C"/>
    <w:rsid w:val="00960EFA"/>
    <w:rsid w:val="009B7615"/>
    <w:rsid w:val="00A31CB6"/>
    <w:rsid w:val="00AE70F3"/>
    <w:rsid w:val="00B44CA1"/>
    <w:rsid w:val="00B51BDC"/>
    <w:rsid w:val="00B561C0"/>
    <w:rsid w:val="00B773CE"/>
    <w:rsid w:val="00C11C8B"/>
    <w:rsid w:val="00C416E5"/>
    <w:rsid w:val="00C91823"/>
    <w:rsid w:val="00CD0573"/>
    <w:rsid w:val="00D008AB"/>
    <w:rsid w:val="00D01CE8"/>
    <w:rsid w:val="00DF6330"/>
    <w:rsid w:val="00E00CDC"/>
    <w:rsid w:val="00E21053"/>
    <w:rsid w:val="00EB475C"/>
    <w:rsid w:val="00F423AE"/>
    <w:rsid w:val="00F51C6C"/>
    <w:rsid w:val="00FA2100"/>
    <w:rsid w:val="00FA4BC1"/>
    <w:rsid w:val="00FB1740"/>
    <w:rsid w:val="00FD1D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62409"/>
  <w15:chartTrackingRefBased/>
  <w15:docId w15:val="{FCD3D309-B336-454B-9FAB-91B6DAC7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63C"/>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table" w:styleId="TableGrid">
    <w:name w:val="Table Grid"/>
    <w:basedOn w:val="TableNormal"/>
    <w:uiPriority w:val="59"/>
    <w:rsid w:val="0054063C"/>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063C"/>
    <w:rPr>
      <w:color w:val="0563C1" w:themeColor="hyperlink"/>
      <w:u w:val="single"/>
    </w:rPr>
  </w:style>
  <w:style w:type="character" w:styleId="FollowedHyperlink">
    <w:name w:val="FollowedHyperlink"/>
    <w:basedOn w:val="DefaultParagraphFont"/>
    <w:uiPriority w:val="99"/>
    <w:semiHidden/>
    <w:unhideWhenUsed/>
    <w:rsid w:val="00245662"/>
    <w:rPr>
      <w:color w:val="954F72" w:themeColor="followedHyperlink"/>
      <w:u w:val="single"/>
    </w:rPr>
  </w:style>
  <w:style w:type="character" w:customStyle="1" w:styleId="UnresolvedMention">
    <w:name w:val="Unresolved Mention"/>
    <w:basedOn w:val="DefaultParagraphFont"/>
    <w:uiPriority w:val="99"/>
    <w:semiHidden/>
    <w:unhideWhenUsed/>
    <w:rsid w:val="00943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asp/2014/12/section/18" TargetMode="External"/><Relationship Id="rId13" Type="http://schemas.openxmlformats.org/officeDocument/2006/relationships/hyperlink" Target="https://www.gov.scot/publications/reserving-contracts-for-supported-businesses-sppn-04201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slation.gov.uk/ssi/2015/446/regulation/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scot/publications/prompt-payment-in-the-supply-chain-sppn-2-202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ov.scot/publications/fair-work-first-guidance/" TargetMode="External"/><Relationship Id="rId4" Type="http://schemas.openxmlformats.org/officeDocument/2006/relationships/webSettings" Target="webSettings.xml"/><Relationship Id="rId9" Type="http://schemas.openxmlformats.org/officeDocument/2006/relationships/hyperlink" Target="https://www.gov.scot/publications/measuring-social-impact-in-public-procurement-sppn-10-2020/" TargetMode="External"/><Relationship Id="rId14" Type="http://schemas.openxmlformats.org/officeDocument/2006/relationships/hyperlink" Target="https://www.gov.scot/publications/procurement-benefits-reporting-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Watt</dc:creator>
  <cp:keywords/>
  <dc:description/>
  <cp:lastModifiedBy>Shannon Curran (NHS GOLDEN JUBILEE)</cp:lastModifiedBy>
  <cp:revision>4</cp:revision>
  <dcterms:created xsi:type="dcterms:W3CDTF">2025-07-29T10:52:00Z</dcterms:created>
  <dcterms:modified xsi:type="dcterms:W3CDTF">2025-08-20T15:19:00Z</dcterms:modified>
</cp:coreProperties>
</file>